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5B7F95" w14:textId="302DA8F9" w:rsidR="00B12461" w:rsidRDefault="00B12461">
      <w:pPr>
        <w:rPr>
          <w:rFonts w:asciiTheme="majorHAnsi" w:hAnsiTheme="majorHAnsi" w:cstheme="majorHAnsi"/>
          <w:b/>
          <w:bCs/>
        </w:rPr>
      </w:pPr>
      <w:r>
        <w:rPr>
          <w:rFonts w:asciiTheme="majorHAnsi" w:hAnsiTheme="majorHAnsi" w:cstheme="majorHAnsi"/>
          <w:b/>
          <w:bCs/>
        </w:rPr>
        <w:t>Web zoo</w:t>
      </w:r>
    </w:p>
    <w:p w14:paraId="4B9A3A9D" w14:textId="2F2C1CD9" w:rsidR="00753F7C" w:rsidRDefault="00B12461">
      <w:pPr>
        <w:rPr>
          <w:rFonts w:asciiTheme="majorHAnsi" w:hAnsiTheme="majorHAnsi" w:cstheme="majorHAnsi"/>
          <w:b/>
          <w:bCs/>
        </w:rPr>
      </w:pPr>
      <w:r w:rsidRPr="00B12461">
        <w:rPr>
          <w:rFonts w:asciiTheme="majorHAnsi" w:hAnsiTheme="majorHAnsi" w:cstheme="majorHAnsi"/>
          <w:b/>
          <w:bCs/>
        </w:rPr>
        <w:t>Home page</w:t>
      </w:r>
    </w:p>
    <w:p w14:paraId="5C867936" w14:textId="7BEE5646" w:rsidR="00B12461" w:rsidRDefault="00F13642" w:rsidP="00B12461">
      <w:pPr>
        <w:pStyle w:val="Odstavecseseznamem"/>
        <w:numPr>
          <w:ilvl w:val="0"/>
          <w:numId w:val="11"/>
        </w:numPr>
        <w:rPr>
          <w:rFonts w:asciiTheme="majorHAnsi" w:hAnsiTheme="majorHAnsi" w:cstheme="majorHAnsi"/>
        </w:rPr>
      </w:pPr>
      <w:proofErr w:type="spellStart"/>
      <w:r>
        <w:rPr>
          <w:rFonts w:asciiTheme="majorHAnsi" w:hAnsiTheme="majorHAnsi" w:cstheme="majorHAnsi"/>
        </w:rPr>
        <w:t>v</w:t>
      </w:r>
      <w:r w:rsidR="00B12461">
        <w:rPr>
          <w:rFonts w:asciiTheme="majorHAnsi" w:hAnsiTheme="majorHAnsi" w:cstheme="majorHAnsi"/>
        </w:rPr>
        <w:t>elký</w:t>
      </w:r>
      <w:proofErr w:type="spellEnd"/>
      <w:r w:rsidR="00B12461">
        <w:rPr>
          <w:rFonts w:asciiTheme="majorHAnsi" w:hAnsiTheme="majorHAnsi" w:cstheme="majorHAnsi"/>
        </w:rPr>
        <w:t xml:space="preserve"> </w:t>
      </w:r>
      <w:proofErr w:type="spellStart"/>
      <w:r w:rsidR="00B12461">
        <w:rPr>
          <w:rFonts w:asciiTheme="majorHAnsi" w:hAnsiTheme="majorHAnsi" w:cstheme="majorHAnsi"/>
        </w:rPr>
        <w:t>foto</w:t>
      </w:r>
      <w:proofErr w:type="spellEnd"/>
      <w:r w:rsidR="00B12461">
        <w:rPr>
          <w:rFonts w:asciiTheme="majorHAnsi" w:hAnsiTheme="majorHAnsi" w:cstheme="majorHAnsi"/>
        </w:rPr>
        <w:t>/video banner</w:t>
      </w:r>
    </w:p>
    <w:p w14:paraId="10A12FAD" w14:textId="5BE3D2B8" w:rsidR="00824279" w:rsidRDefault="00F13642" w:rsidP="00B12461">
      <w:pPr>
        <w:pStyle w:val="Odstavecseseznamem"/>
        <w:numPr>
          <w:ilvl w:val="0"/>
          <w:numId w:val="11"/>
        </w:numPr>
        <w:rPr>
          <w:rFonts w:asciiTheme="majorHAnsi" w:hAnsiTheme="majorHAnsi" w:cstheme="majorHAnsi"/>
        </w:rPr>
      </w:pPr>
      <w:proofErr w:type="spellStart"/>
      <w:r>
        <w:rPr>
          <w:rFonts w:asciiTheme="majorHAnsi" w:hAnsiTheme="majorHAnsi" w:cstheme="majorHAnsi"/>
        </w:rPr>
        <w:t>a</w:t>
      </w:r>
      <w:r w:rsidR="00824279">
        <w:rPr>
          <w:rFonts w:asciiTheme="majorHAnsi" w:hAnsiTheme="majorHAnsi" w:cstheme="majorHAnsi"/>
        </w:rPr>
        <w:t>ktuální</w:t>
      </w:r>
      <w:proofErr w:type="spellEnd"/>
      <w:r w:rsidR="00824279">
        <w:rPr>
          <w:rFonts w:asciiTheme="majorHAnsi" w:hAnsiTheme="majorHAnsi" w:cstheme="majorHAnsi"/>
        </w:rPr>
        <w:t xml:space="preserve"> </w:t>
      </w:r>
      <w:proofErr w:type="spellStart"/>
      <w:r w:rsidR="00824279">
        <w:rPr>
          <w:rFonts w:asciiTheme="majorHAnsi" w:hAnsiTheme="majorHAnsi" w:cstheme="majorHAnsi"/>
        </w:rPr>
        <w:t>otevírací</w:t>
      </w:r>
      <w:proofErr w:type="spellEnd"/>
      <w:r w:rsidR="00824279">
        <w:rPr>
          <w:rFonts w:asciiTheme="majorHAnsi" w:hAnsiTheme="majorHAnsi" w:cstheme="majorHAnsi"/>
        </w:rPr>
        <w:t xml:space="preserve"> </w:t>
      </w:r>
      <w:proofErr w:type="spellStart"/>
      <w:r w:rsidR="00824279">
        <w:rPr>
          <w:rFonts w:asciiTheme="majorHAnsi" w:hAnsiTheme="majorHAnsi" w:cstheme="majorHAnsi"/>
        </w:rPr>
        <w:t>doba</w:t>
      </w:r>
      <w:proofErr w:type="spellEnd"/>
      <w:r w:rsidR="00824279">
        <w:rPr>
          <w:rFonts w:asciiTheme="majorHAnsi" w:hAnsiTheme="majorHAnsi" w:cstheme="majorHAnsi"/>
        </w:rPr>
        <w:t xml:space="preserve">, </w:t>
      </w:r>
      <w:proofErr w:type="spellStart"/>
      <w:r w:rsidR="00824279">
        <w:rPr>
          <w:rFonts w:asciiTheme="majorHAnsi" w:hAnsiTheme="majorHAnsi" w:cstheme="majorHAnsi"/>
        </w:rPr>
        <w:t>vstupné</w:t>
      </w:r>
      <w:proofErr w:type="spellEnd"/>
      <w:r w:rsidR="00824279">
        <w:rPr>
          <w:rFonts w:asciiTheme="majorHAnsi" w:hAnsiTheme="majorHAnsi" w:cstheme="majorHAnsi"/>
        </w:rPr>
        <w:t xml:space="preserve"> (</w:t>
      </w:r>
      <w:proofErr w:type="spellStart"/>
      <w:r w:rsidR="00824279">
        <w:rPr>
          <w:rFonts w:asciiTheme="majorHAnsi" w:hAnsiTheme="majorHAnsi" w:cstheme="majorHAnsi"/>
        </w:rPr>
        <w:t>dospělí</w:t>
      </w:r>
      <w:proofErr w:type="spellEnd"/>
      <w:r w:rsidR="00824279">
        <w:rPr>
          <w:rFonts w:asciiTheme="majorHAnsi" w:hAnsiTheme="majorHAnsi" w:cstheme="majorHAnsi"/>
        </w:rPr>
        <w:t>/</w:t>
      </w:r>
      <w:proofErr w:type="spellStart"/>
      <w:r w:rsidR="00824279">
        <w:rPr>
          <w:rFonts w:asciiTheme="majorHAnsi" w:hAnsiTheme="majorHAnsi" w:cstheme="majorHAnsi"/>
        </w:rPr>
        <w:t>dítě</w:t>
      </w:r>
      <w:proofErr w:type="spellEnd"/>
      <w:r w:rsidR="00824279">
        <w:rPr>
          <w:rFonts w:asciiTheme="majorHAnsi" w:hAnsiTheme="majorHAnsi" w:cstheme="majorHAnsi"/>
        </w:rPr>
        <w:t xml:space="preserve"> + </w:t>
      </w:r>
      <w:proofErr w:type="spellStart"/>
      <w:r w:rsidR="00824279">
        <w:rPr>
          <w:rFonts w:asciiTheme="majorHAnsi" w:hAnsiTheme="majorHAnsi" w:cstheme="majorHAnsi"/>
        </w:rPr>
        <w:t>odkaz</w:t>
      </w:r>
      <w:proofErr w:type="spellEnd"/>
      <w:r w:rsidR="00824279">
        <w:rPr>
          <w:rFonts w:asciiTheme="majorHAnsi" w:hAnsiTheme="majorHAnsi" w:cstheme="majorHAnsi"/>
        </w:rPr>
        <w:t xml:space="preserve"> na </w:t>
      </w:r>
      <w:proofErr w:type="spellStart"/>
      <w:r w:rsidR="00824279">
        <w:rPr>
          <w:rFonts w:asciiTheme="majorHAnsi" w:hAnsiTheme="majorHAnsi" w:cstheme="majorHAnsi"/>
        </w:rPr>
        <w:t>kompletní</w:t>
      </w:r>
      <w:proofErr w:type="spellEnd"/>
      <w:r w:rsidR="00824279">
        <w:rPr>
          <w:rFonts w:asciiTheme="majorHAnsi" w:hAnsiTheme="majorHAnsi" w:cstheme="majorHAnsi"/>
        </w:rPr>
        <w:t xml:space="preserve"> </w:t>
      </w:r>
      <w:proofErr w:type="spellStart"/>
      <w:r w:rsidR="00824279">
        <w:rPr>
          <w:rFonts w:asciiTheme="majorHAnsi" w:hAnsiTheme="majorHAnsi" w:cstheme="majorHAnsi"/>
        </w:rPr>
        <w:t>ceník</w:t>
      </w:r>
      <w:proofErr w:type="spellEnd"/>
      <w:r w:rsidR="00824279">
        <w:rPr>
          <w:rFonts w:asciiTheme="majorHAnsi" w:hAnsiTheme="majorHAnsi" w:cstheme="majorHAnsi"/>
        </w:rPr>
        <w:t>)</w:t>
      </w:r>
    </w:p>
    <w:p w14:paraId="1C99536E" w14:textId="0120F9AF" w:rsidR="00B12461" w:rsidRDefault="00F13642" w:rsidP="00B12461">
      <w:pPr>
        <w:pStyle w:val="Odstavecseseznamem"/>
        <w:numPr>
          <w:ilvl w:val="0"/>
          <w:numId w:val="11"/>
        </w:numPr>
        <w:rPr>
          <w:rFonts w:asciiTheme="majorHAnsi" w:hAnsiTheme="majorHAnsi" w:cstheme="majorHAnsi"/>
        </w:rPr>
      </w:pPr>
      <w:proofErr w:type="spellStart"/>
      <w:r>
        <w:rPr>
          <w:rFonts w:asciiTheme="majorHAnsi" w:hAnsiTheme="majorHAnsi" w:cstheme="majorHAnsi"/>
        </w:rPr>
        <w:t>n</w:t>
      </w:r>
      <w:r w:rsidR="00B12461">
        <w:rPr>
          <w:rFonts w:asciiTheme="majorHAnsi" w:hAnsiTheme="majorHAnsi" w:cstheme="majorHAnsi"/>
        </w:rPr>
        <w:t>ovinky</w:t>
      </w:r>
      <w:proofErr w:type="spellEnd"/>
      <w:r w:rsidR="00B12461">
        <w:rPr>
          <w:rFonts w:asciiTheme="majorHAnsi" w:hAnsiTheme="majorHAnsi" w:cstheme="majorHAnsi"/>
        </w:rPr>
        <w:t xml:space="preserve"> a </w:t>
      </w:r>
      <w:proofErr w:type="spellStart"/>
      <w:r w:rsidR="00B12461">
        <w:rPr>
          <w:rFonts w:asciiTheme="majorHAnsi" w:hAnsiTheme="majorHAnsi" w:cstheme="majorHAnsi"/>
        </w:rPr>
        <w:t>aktuality</w:t>
      </w:r>
      <w:proofErr w:type="spellEnd"/>
      <w:r w:rsidR="00B12461">
        <w:rPr>
          <w:rFonts w:asciiTheme="majorHAnsi" w:hAnsiTheme="majorHAnsi" w:cstheme="majorHAnsi"/>
        </w:rPr>
        <w:t xml:space="preserve"> </w:t>
      </w:r>
    </w:p>
    <w:p w14:paraId="695A30F9" w14:textId="42FC48AB" w:rsidR="00824279" w:rsidRDefault="00F13642" w:rsidP="00B12461">
      <w:pPr>
        <w:pStyle w:val="Odstavecseseznamem"/>
        <w:numPr>
          <w:ilvl w:val="0"/>
          <w:numId w:val="11"/>
        </w:numPr>
        <w:rPr>
          <w:rFonts w:asciiTheme="majorHAnsi" w:hAnsiTheme="majorHAnsi" w:cstheme="majorHAnsi"/>
        </w:rPr>
      </w:pPr>
      <w:proofErr w:type="spellStart"/>
      <w:r>
        <w:rPr>
          <w:rFonts w:asciiTheme="majorHAnsi" w:hAnsiTheme="majorHAnsi" w:cstheme="majorHAnsi"/>
        </w:rPr>
        <w:t>n</w:t>
      </w:r>
      <w:r w:rsidR="00824279">
        <w:rPr>
          <w:rFonts w:asciiTheme="majorHAnsi" w:hAnsiTheme="majorHAnsi" w:cstheme="majorHAnsi"/>
        </w:rPr>
        <w:t>ejbližší</w:t>
      </w:r>
      <w:proofErr w:type="spellEnd"/>
      <w:r w:rsidR="00824279">
        <w:rPr>
          <w:rFonts w:asciiTheme="majorHAnsi" w:hAnsiTheme="majorHAnsi" w:cstheme="majorHAnsi"/>
        </w:rPr>
        <w:t xml:space="preserve"> </w:t>
      </w:r>
      <w:proofErr w:type="spellStart"/>
      <w:r w:rsidR="00824279">
        <w:rPr>
          <w:rFonts w:asciiTheme="majorHAnsi" w:hAnsiTheme="majorHAnsi" w:cstheme="majorHAnsi"/>
        </w:rPr>
        <w:t>akce</w:t>
      </w:r>
      <w:proofErr w:type="spellEnd"/>
    </w:p>
    <w:p w14:paraId="0B6C08CF" w14:textId="40BFBC22" w:rsidR="00824279" w:rsidRDefault="00F13642" w:rsidP="00B12461">
      <w:pPr>
        <w:pStyle w:val="Odstavecseseznamem"/>
        <w:numPr>
          <w:ilvl w:val="0"/>
          <w:numId w:val="11"/>
        </w:numPr>
        <w:rPr>
          <w:rFonts w:asciiTheme="majorHAnsi" w:hAnsiTheme="majorHAnsi" w:cstheme="majorHAnsi"/>
        </w:rPr>
      </w:pPr>
      <w:proofErr w:type="spellStart"/>
      <w:r>
        <w:rPr>
          <w:rFonts w:asciiTheme="majorHAnsi" w:hAnsiTheme="majorHAnsi" w:cstheme="majorHAnsi"/>
        </w:rPr>
        <w:t>i</w:t>
      </w:r>
      <w:r w:rsidR="00824279">
        <w:rPr>
          <w:rFonts w:asciiTheme="majorHAnsi" w:hAnsiTheme="majorHAnsi" w:cstheme="majorHAnsi"/>
        </w:rPr>
        <w:t>konky</w:t>
      </w:r>
      <w:proofErr w:type="spellEnd"/>
      <w:r w:rsidR="00824279">
        <w:rPr>
          <w:rFonts w:asciiTheme="majorHAnsi" w:hAnsiTheme="majorHAnsi" w:cstheme="majorHAnsi"/>
        </w:rPr>
        <w:t xml:space="preserve">, </w:t>
      </w:r>
      <w:proofErr w:type="spellStart"/>
      <w:r w:rsidR="00824279">
        <w:rPr>
          <w:rFonts w:asciiTheme="majorHAnsi" w:hAnsiTheme="majorHAnsi" w:cstheme="majorHAnsi"/>
        </w:rPr>
        <w:t>které</w:t>
      </w:r>
      <w:proofErr w:type="spellEnd"/>
      <w:r w:rsidR="00824279">
        <w:rPr>
          <w:rFonts w:asciiTheme="majorHAnsi" w:hAnsiTheme="majorHAnsi" w:cstheme="majorHAnsi"/>
        </w:rPr>
        <w:t xml:space="preserve"> se </w:t>
      </w:r>
      <w:proofErr w:type="spellStart"/>
      <w:r w:rsidR="00824279">
        <w:rPr>
          <w:rFonts w:asciiTheme="majorHAnsi" w:hAnsiTheme="majorHAnsi" w:cstheme="majorHAnsi"/>
        </w:rPr>
        <w:t>budou</w:t>
      </w:r>
      <w:proofErr w:type="spellEnd"/>
      <w:r w:rsidR="00824279">
        <w:rPr>
          <w:rFonts w:asciiTheme="majorHAnsi" w:hAnsiTheme="majorHAnsi" w:cstheme="majorHAnsi"/>
        </w:rPr>
        <w:t xml:space="preserve"> </w:t>
      </w:r>
      <w:proofErr w:type="spellStart"/>
      <w:r w:rsidR="00824279">
        <w:rPr>
          <w:rFonts w:asciiTheme="majorHAnsi" w:hAnsiTheme="majorHAnsi" w:cstheme="majorHAnsi"/>
        </w:rPr>
        <w:t>měnit</w:t>
      </w:r>
      <w:proofErr w:type="spellEnd"/>
      <w:r w:rsidR="00824279">
        <w:rPr>
          <w:rFonts w:asciiTheme="majorHAnsi" w:hAnsiTheme="majorHAnsi" w:cstheme="majorHAnsi"/>
        </w:rPr>
        <w:t xml:space="preserve"> </w:t>
      </w:r>
      <w:proofErr w:type="spellStart"/>
      <w:r w:rsidR="00824279">
        <w:rPr>
          <w:rFonts w:asciiTheme="majorHAnsi" w:hAnsiTheme="majorHAnsi" w:cstheme="majorHAnsi"/>
        </w:rPr>
        <w:t>podle</w:t>
      </w:r>
      <w:proofErr w:type="spellEnd"/>
      <w:r w:rsidR="00824279">
        <w:rPr>
          <w:rFonts w:asciiTheme="majorHAnsi" w:hAnsiTheme="majorHAnsi" w:cstheme="majorHAnsi"/>
        </w:rPr>
        <w:t xml:space="preserve"> </w:t>
      </w:r>
      <w:proofErr w:type="spellStart"/>
      <w:r w:rsidR="00824279">
        <w:rPr>
          <w:rFonts w:asciiTheme="majorHAnsi" w:hAnsiTheme="majorHAnsi" w:cstheme="majorHAnsi"/>
        </w:rPr>
        <w:t>nastavených</w:t>
      </w:r>
      <w:proofErr w:type="spellEnd"/>
      <w:r w:rsidR="00824279">
        <w:rPr>
          <w:rFonts w:asciiTheme="majorHAnsi" w:hAnsiTheme="majorHAnsi" w:cstheme="majorHAnsi"/>
        </w:rPr>
        <w:t xml:space="preserve"> </w:t>
      </w:r>
      <w:proofErr w:type="spellStart"/>
      <w:r w:rsidR="00824279">
        <w:rPr>
          <w:rFonts w:asciiTheme="majorHAnsi" w:hAnsiTheme="majorHAnsi" w:cstheme="majorHAnsi"/>
        </w:rPr>
        <w:t>časů</w:t>
      </w:r>
      <w:proofErr w:type="spellEnd"/>
      <w:r w:rsidR="00824279">
        <w:rPr>
          <w:rFonts w:asciiTheme="majorHAnsi" w:hAnsiTheme="majorHAnsi" w:cstheme="majorHAnsi"/>
        </w:rPr>
        <w:t xml:space="preserve"> s </w:t>
      </w:r>
      <w:proofErr w:type="spellStart"/>
      <w:r w:rsidR="00824279">
        <w:rPr>
          <w:rFonts w:asciiTheme="majorHAnsi" w:hAnsiTheme="majorHAnsi" w:cstheme="majorHAnsi"/>
        </w:rPr>
        <w:t>možností</w:t>
      </w:r>
      <w:proofErr w:type="spellEnd"/>
      <w:r w:rsidR="00824279">
        <w:rPr>
          <w:rFonts w:asciiTheme="majorHAnsi" w:hAnsiTheme="majorHAnsi" w:cstheme="majorHAnsi"/>
        </w:rPr>
        <w:t xml:space="preserve"> </w:t>
      </w:r>
      <w:proofErr w:type="spellStart"/>
      <w:r w:rsidR="00824279">
        <w:rPr>
          <w:rFonts w:asciiTheme="majorHAnsi" w:hAnsiTheme="majorHAnsi" w:cstheme="majorHAnsi"/>
        </w:rPr>
        <w:t>přepnout</w:t>
      </w:r>
      <w:proofErr w:type="spellEnd"/>
      <w:r w:rsidR="00824279">
        <w:rPr>
          <w:rFonts w:asciiTheme="majorHAnsi" w:hAnsiTheme="majorHAnsi" w:cstheme="majorHAnsi"/>
        </w:rPr>
        <w:t xml:space="preserve"> </w:t>
      </w:r>
      <w:proofErr w:type="spellStart"/>
      <w:r w:rsidR="00824279">
        <w:rPr>
          <w:rFonts w:asciiTheme="majorHAnsi" w:hAnsiTheme="majorHAnsi" w:cstheme="majorHAnsi"/>
        </w:rPr>
        <w:t>i</w:t>
      </w:r>
      <w:proofErr w:type="spellEnd"/>
      <w:r w:rsidR="00824279">
        <w:rPr>
          <w:rFonts w:asciiTheme="majorHAnsi" w:hAnsiTheme="majorHAnsi" w:cstheme="majorHAnsi"/>
        </w:rPr>
        <w:t xml:space="preserve"> </w:t>
      </w:r>
      <w:proofErr w:type="spellStart"/>
      <w:r w:rsidR="00824279">
        <w:rPr>
          <w:rFonts w:asciiTheme="majorHAnsi" w:hAnsiTheme="majorHAnsi" w:cstheme="majorHAnsi"/>
        </w:rPr>
        <w:t>ručně</w:t>
      </w:r>
      <w:proofErr w:type="spellEnd"/>
      <w:r w:rsidR="00824279">
        <w:rPr>
          <w:rFonts w:asciiTheme="majorHAnsi" w:hAnsiTheme="majorHAnsi" w:cstheme="majorHAnsi"/>
        </w:rPr>
        <w:t xml:space="preserve"> (</w:t>
      </w:r>
      <w:proofErr w:type="spellStart"/>
      <w:r w:rsidR="00824279">
        <w:rPr>
          <w:rFonts w:asciiTheme="majorHAnsi" w:hAnsiTheme="majorHAnsi" w:cstheme="majorHAnsi"/>
        </w:rPr>
        <w:t>areál</w:t>
      </w:r>
      <w:proofErr w:type="spellEnd"/>
      <w:r w:rsidR="00824279">
        <w:rPr>
          <w:rFonts w:asciiTheme="majorHAnsi" w:hAnsiTheme="majorHAnsi" w:cstheme="majorHAnsi"/>
        </w:rPr>
        <w:t xml:space="preserve">, </w:t>
      </w:r>
      <w:proofErr w:type="spellStart"/>
      <w:r w:rsidR="00824279">
        <w:rPr>
          <w:rFonts w:asciiTheme="majorHAnsi" w:hAnsiTheme="majorHAnsi" w:cstheme="majorHAnsi"/>
        </w:rPr>
        <w:t>gastroprovozy</w:t>
      </w:r>
      <w:proofErr w:type="spellEnd"/>
      <w:r w:rsidR="00824279">
        <w:rPr>
          <w:rFonts w:asciiTheme="majorHAnsi" w:hAnsiTheme="majorHAnsi" w:cstheme="majorHAnsi"/>
        </w:rPr>
        <w:t xml:space="preserve">, </w:t>
      </w:r>
      <w:proofErr w:type="spellStart"/>
      <w:r w:rsidR="00824279">
        <w:rPr>
          <w:rFonts w:asciiTheme="majorHAnsi" w:hAnsiTheme="majorHAnsi" w:cstheme="majorHAnsi"/>
        </w:rPr>
        <w:t>vláček</w:t>
      </w:r>
      <w:proofErr w:type="spellEnd"/>
      <w:r w:rsidR="00824279">
        <w:rPr>
          <w:rFonts w:asciiTheme="majorHAnsi" w:hAnsiTheme="majorHAnsi" w:cstheme="majorHAnsi"/>
        </w:rPr>
        <w:t xml:space="preserve"> – </w:t>
      </w:r>
      <w:proofErr w:type="spellStart"/>
      <w:r w:rsidR="00824279">
        <w:rPr>
          <w:rFonts w:asciiTheme="majorHAnsi" w:hAnsiTheme="majorHAnsi" w:cstheme="majorHAnsi"/>
        </w:rPr>
        <w:t>otevřeno</w:t>
      </w:r>
      <w:proofErr w:type="spellEnd"/>
      <w:r w:rsidR="00824279">
        <w:rPr>
          <w:rFonts w:asciiTheme="majorHAnsi" w:hAnsiTheme="majorHAnsi" w:cstheme="majorHAnsi"/>
        </w:rPr>
        <w:t>/</w:t>
      </w:r>
      <w:proofErr w:type="spellStart"/>
      <w:r w:rsidR="00824279">
        <w:rPr>
          <w:rFonts w:asciiTheme="majorHAnsi" w:hAnsiTheme="majorHAnsi" w:cstheme="majorHAnsi"/>
        </w:rPr>
        <w:t>zavřeno</w:t>
      </w:r>
      <w:proofErr w:type="spellEnd"/>
      <w:r w:rsidR="00824279">
        <w:rPr>
          <w:rFonts w:asciiTheme="majorHAnsi" w:hAnsiTheme="majorHAnsi" w:cstheme="majorHAnsi"/>
        </w:rPr>
        <w:t xml:space="preserve"> </w:t>
      </w:r>
      <w:proofErr w:type="spellStart"/>
      <w:r w:rsidR="00824279">
        <w:rPr>
          <w:rFonts w:asciiTheme="majorHAnsi" w:hAnsiTheme="majorHAnsi" w:cstheme="majorHAnsi"/>
        </w:rPr>
        <w:t>nebo</w:t>
      </w:r>
      <w:proofErr w:type="spellEnd"/>
      <w:r w:rsidR="00824279">
        <w:rPr>
          <w:rFonts w:asciiTheme="majorHAnsi" w:hAnsiTheme="majorHAnsi" w:cstheme="majorHAnsi"/>
        </w:rPr>
        <w:t xml:space="preserve"> </w:t>
      </w:r>
      <w:proofErr w:type="spellStart"/>
      <w:r w:rsidR="00824279">
        <w:rPr>
          <w:rFonts w:asciiTheme="majorHAnsi" w:hAnsiTheme="majorHAnsi" w:cstheme="majorHAnsi"/>
        </w:rPr>
        <w:t>jezdí</w:t>
      </w:r>
      <w:proofErr w:type="spellEnd"/>
      <w:r w:rsidR="00824279">
        <w:rPr>
          <w:rFonts w:asciiTheme="majorHAnsi" w:hAnsiTheme="majorHAnsi" w:cstheme="majorHAnsi"/>
        </w:rPr>
        <w:t>/</w:t>
      </w:r>
      <w:proofErr w:type="spellStart"/>
      <w:r w:rsidR="00824279">
        <w:rPr>
          <w:rFonts w:asciiTheme="majorHAnsi" w:hAnsiTheme="majorHAnsi" w:cstheme="majorHAnsi"/>
        </w:rPr>
        <w:t>nejezdí</w:t>
      </w:r>
      <w:proofErr w:type="spellEnd"/>
      <w:r w:rsidR="00824279">
        <w:rPr>
          <w:rFonts w:asciiTheme="majorHAnsi" w:hAnsiTheme="majorHAnsi" w:cstheme="majorHAnsi"/>
        </w:rPr>
        <w:t>)</w:t>
      </w:r>
    </w:p>
    <w:p w14:paraId="17B67F21" w14:textId="41911E58" w:rsidR="00824279" w:rsidRPr="00B12461" w:rsidRDefault="00F13642" w:rsidP="00B12461">
      <w:pPr>
        <w:pStyle w:val="Odstavecseseznamem"/>
        <w:numPr>
          <w:ilvl w:val="0"/>
          <w:numId w:val="11"/>
        </w:numPr>
        <w:rPr>
          <w:rFonts w:asciiTheme="majorHAnsi" w:hAnsiTheme="majorHAnsi" w:cstheme="majorHAnsi"/>
        </w:rPr>
      </w:pPr>
      <w:proofErr w:type="spellStart"/>
      <w:r>
        <w:rPr>
          <w:rFonts w:asciiTheme="majorHAnsi" w:hAnsiTheme="majorHAnsi" w:cstheme="majorHAnsi"/>
        </w:rPr>
        <w:t>i</w:t>
      </w:r>
      <w:r w:rsidR="00EF16F6">
        <w:rPr>
          <w:rFonts w:asciiTheme="majorHAnsi" w:hAnsiTheme="majorHAnsi" w:cstheme="majorHAnsi"/>
        </w:rPr>
        <w:t>nteraktivní</w:t>
      </w:r>
      <w:proofErr w:type="spellEnd"/>
      <w:r w:rsidR="00EF16F6">
        <w:rPr>
          <w:rFonts w:asciiTheme="majorHAnsi" w:hAnsiTheme="majorHAnsi" w:cstheme="majorHAnsi"/>
        </w:rPr>
        <w:t xml:space="preserve"> </w:t>
      </w:r>
      <w:proofErr w:type="spellStart"/>
      <w:r w:rsidR="00EF16F6">
        <w:rPr>
          <w:rFonts w:asciiTheme="majorHAnsi" w:hAnsiTheme="majorHAnsi" w:cstheme="majorHAnsi"/>
        </w:rPr>
        <w:t>časová</w:t>
      </w:r>
      <w:proofErr w:type="spellEnd"/>
      <w:r w:rsidR="00EF16F6">
        <w:rPr>
          <w:rFonts w:asciiTheme="majorHAnsi" w:hAnsiTheme="majorHAnsi" w:cstheme="majorHAnsi"/>
        </w:rPr>
        <w:t xml:space="preserve"> </w:t>
      </w:r>
      <w:proofErr w:type="spellStart"/>
      <w:r w:rsidR="00EF16F6">
        <w:rPr>
          <w:rFonts w:asciiTheme="majorHAnsi" w:hAnsiTheme="majorHAnsi" w:cstheme="majorHAnsi"/>
        </w:rPr>
        <w:t>osa</w:t>
      </w:r>
      <w:proofErr w:type="spellEnd"/>
      <w:r w:rsidR="00EF16F6">
        <w:rPr>
          <w:rFonts w:asciiTheme="majorHAnsi" w:hAnsiTheme="majorHAnsi" w:cstheme="majorHAnsi"/>
        </w:rPr>
        <w:t xml:space="preserve"> na </w:t>
      </w:r>
      <w:proofErr w:type="spellStart"/>
      <w:r w:rsidR="00663A66">
        <w:rPr>
          <w:rFonts w:asciiTheme="majorHAnsi" w:hAnsiTheme="majorHAnsi" w:cstheme="majorHAnsi"/>
        </w:rPr>
        <w:t>komentovaná</w:t>
      </w:r>
      <w:proofErr w:type="spellEnd"/>
      <w:r w:rsidR="00663A66">
        <w:rPr>
          <w:rFonts w:asciiTheme="majorHAnsi" w:hAnsiTheme="majorHAnsi" w:cstheme="majorHAnsi"/>
        </w:rPr>
        <w:t xml:space="preserve"> </w:t>
      </w:r>
      <w:proofErr w:type="spellStart"/>
      <w:r w:rsidR="00663A66">
        <w:rPr>
          <w:rFonts w:asciiTheme="majorHAnsi" w:hAnsiTheme="majorHAnsi" w:cstheme="majorHAnsi"/>
        </w:rPr>
        <w:t>krmení</w:t>
      </w:r>
      <w:proofErr w:type="spellEnd"/>
      <w:r w:rsidR="00663A66">
        <w:rPr>
          <w:rFonts w:asciiTheme="majorHAnsi" w:hAnsiTheme="majorHAnsi" w:cstheme="majorHAnsi"/>
        </w:rPr>
        <w:t xml:space="preserve"> – </w:t>
      </w:r>
      <w:proofErr w:type="spellStart"/>
      <w:r w:rsidR="00663A66">
        <w:rPr>
          <w:rFonts w:asciiTheme="majorHAnsi" w:hAnsiTheme="majorHAnsi" w:cstheme="majorHAnsi"/>
        </w:rPr>
        <w:t>možnost</w:t>
      </w:r>
      <w:proofErr w:type="spellEnd"/>
      <w:r w:rsidR="00663A66">
        <w:rPr>
          <w:rFonts w:asciiTheme="majorHAnsi" w:hAnsiTheme="majorHAnsi" w:cstheme="majorHAnsi"/>
        </w:rPr>
        <w:t xml:space="preserve"> </w:t>
      </w:r>
      <w:proofErr w:type="spellStart"/>
      <w:r w:rsidR="00663A66">
        <w:rPr>
          <w:rFonts w:asciiTheme="majorHAnsi" w:hAnsiTheme="majorHAnsi" w:cstheme="majorHAnsi"/>
        </w:rPr>
        <w:t>posouvat</w:t>
      </w:r>
      <w:proofErr w:type="spellEnd"/>
      <w:r w:rsidR="00663A66">
        <w:rPr>
          <w:rFonts w:asciiTheme="majorHAnsi" w:hAnsiTheme="majorHAnsi" w:cstheme="majorHAnsi"/>
        </w:rPr>
        <w:t xml:space="preserve"> se po </w:t>
      </w:r>
      <w:proofErr w:type="spellStart"/>
      <w:r w:rsidR="00663A66">
        <w:rPr>
          <w:rFonts w:asciiTheme="majorHAnsi" w:hAnsiTheme="majorHAnsi" w:cstheme="majorHAnsi"/>
        </w:rPr>
        <w:t>ose</w:t>
      </w:r>
      <w:proofErr w:type="spellEnd"/>
      <w:r w:rsidR="00663A66">
        <w:rPr>
          <w:rFonts w:asciiTheme="majorHAnsi" w:hAnsiTheme="majorHAnsi" w:cstheme="majorHAnsi"/>
        </w:rPr>
        <w:t xml:space="preserve">, ale </w:t>
      </w:r>
      <w:proofErr w:type="spellStart"/>
      <w:r w:rsidR="00663A66">
        <w:rPr>
          <w:rFonts w:asciiTheme="majorHAnsi" w:hAnsiTheme="majorHAnsi" w:cstheme="majorHAnsi"/>
        </w:rPr>
        <w:t>jako</w:t>
      </w:r>
      <w:proofErr w:type="spellEnd"/>
      <w:r w:rsidR="00663A66">
        <w:rPr>
          <w:rFonts w:asciiTheme="majorHAnsi" w:hAnsiTheme="majorHAnsi" w:cstheme="majorHAnsi"/>
        </w:rPr>
        <w:t xml:space="preserve"> </w:t>
      </w:r>
      <w:proofErr w:type="spellStart"/>
      <w:r w:rsidR="00663A66">
        <w:rPr>
          <w:rFonts w:asciiTheme="majorHAnsi" w:hAnsiTheme="majorHAnsi" w:cstheme="majorHAnsi"/>
        </w:rPr>
        <w:t>první</w:t>
      </w:r>
      <w:proofErr w:type="spellEnd"/>
      <w:r w:rsidR="00663A66">
        <w:rPr>
          <w:rFonts w:asciiTheme="majorHAnsi" w:hAnsiTheme="majorHAnsi" w:cstheme="majorHAnsi"/>
        </w:rPr>
        <w:t xml:space="preserve"> se </w:t>
      </w:r>
      <w:proofErr w:type="spellStart"/>
      <w:r w:rsidR="00663A66">
        <w:rPr>
          <w:rFonts w:asciiTheme="majorHAnsi" w:hAnsiTheme="majorHAnsi" w:cstheme="majorHAnsi"/>
        </w:rPr>
        <w:t>vždy</w:t>
      </w:r>
      <w:proofErr w:type="spellEnd"/>
      <w:r w:rsidR="00663A66">
        <w:rPr>
          <w:rFonts w:asciiTheme="majorHAnsi" w:hAnsiTheme="majorHAnsi" w:cstheme="majorHAnsi"/>
        </w:rPr>
        <w:t xml:space="preserve"> </w:t>
      </w:r>
      <w:proofErr w:type="spellStart"/>
      <w:r w:rsidR="00663A66">
        <w:rPr>
          <w:rFonts w:asciiTheme="majorHAnsi" w:hAnsiTheme="majorHAnsi" w:cstheme="majorHAnsi"/>
        </w:rPr>
        <w:t>bude</w:t>
      </w:r>
      <w:proofErr w:type="spellEnd"/>
      <w:r w:rsidR="00663A66">
        <w:rPr>
          <w:rFonts w:asciiTheme="majorHAnsi" w:hAnsiTheme="majorHAnsi" w:cstheme="majorHAnsi"/>
        </w:rPr>
        <w:t xml:space="preserve"> </w:t>
      </w:r>
      <w:proofErr w:type="spellStart"/>
      <w:r w:rsidR="00663A66">
        <w:rPr>
          <w:rFonts w:asciiTheme="majorHAnsi" w:hAnsiTheme="majorHAnsi" w:cstheme="majorHAnsi"/>
        </w:rPr>
        <w:t>zobrazovat</w:t>
      </w:r>
      <w:proofErr w:type="spellEnd"/>
      <w:r w:rsidR="00663A66">
        <w:rPr>
          <w:rFonts w:asciiTheme="majorHAnsi" w:hAnsiTheme="majorHAnsi" w:cstheme="majorHAnsi"/>
        </w:rPr>
        <w:t xml:space="preserve"> </w:t>
      </w:r>
      <w:proofErr w:type="spellStart"/>
      <w:r w:rsidR="00663A66">
        <w:rPr>
          <w:rFonts w:asciiTheme="majorHAnsi" w:hAnsiTheme="majorHAnsi" w:cstheme="majorHAnsi"/>
        </w:rPr>
        <w:t>nejbližší</w:t>
      </w:r>
      <w:proofErr w:type="spellEnd"/>
      <w:r w:rsidR="00663A66">
        <w:rPr>
          <w:rFonts w:asciiTheme="majorHAnsi" w:hAnsiTheme="majorHAnsi" w:cstheme="majorHAnsi"/>
        </w:rPr>
        <w:t xml:space="preserve"> </w:t>
      </w:r>
      <w:proofErr w:type="spellStart"/>
      <w:r w:rsidR="00663A66">
        <w:rPr>
          <w:rFonts w:asciiTheme="majorHAnsi" w:hAnsiTheme="majorHAnsi" w:cstheme="majorHAnsi"/>
        </w:rPr>
        <w:t>krmení</w:t>
      </w:r>
      <w:proofErr w:type="spellEnd"/>
      <w:r w:rsidR="00663A66">
        <w:rPr>
          <w:rFonts w:asciiTheme="majorHAnsi" w:hAnsiTheme="majorHAnsi" w:cstheme="majorHAnsi"/>
        </w:rPr>
        <w:t xml:space="preserve"> k </w:t>
      </w:r>
      <w:proofErr w:type="spellStart"/>
      <w:r w:rsidR="00663A66">
        <w:rPr>
          <w:rFonts w:asciiTheme="majorHAnsi" w:hAnsiTheme="majorHAnsi" w:cstheme="majorHAnsi"/>
        </w:rPr>
        <w:t>aktuálnímu</w:t>
      </w:r>
      <w:proofErr w:type="spellEnd"/>
      <w:r w:rsidR="00663A66">
        <w:rPr>
          <w:rFonts w:asciiTheme="majorHAnsi" w:hAnsiTheme="majorHAnsi" w:cstheme="majorHAnsi"/>
        </w:rPr>
        <w:t xml:space="preserve"> </w:t>
      </w:r>
      <w:proofErr w:type="spellStart"/>
      <w:r w:rsidR="00663A66">
        <w:rPr>
          <w:rFonts w:asciiTheme="majorHAnsi" w:hAnsiTheme="majorHAnsi" w:cstheme="majorHAnsi"/>
        </w:rPr>
        <w:t>času</w:t>
      </w:r>
      <w:proofErr w:type="spellEnd"/>
      <w:r w:rsidR="00663A66">
        <w:rPr>
          <w:rFonts w:asciiTheme="majorHAnsi" w:hAnsiTheme="majorHAnsi" w:cstheme="majorHAnsi"/>
        </w:rPr>
        <w:t xml:space="preserve"> – </w:t>
      </w:r>
      <w:proofErr w:type="spellStart"/>
      <w:r w:rsidR="00663A66">
        <w:rPr>
          <w:rFonts w:asciiTheme="majorHAnsi" w:hAnsiTheme="majorHAnsi" w:cstheme="majorHAnsi"/>
        </w:rPr>
        <w:t>možnost</w:t>
      </w:r>
      <w:proofErr w:type="spellEnd"/>
      <w:r w:rsidR="00663A66">
        <w:rPr>
          <w:rFonts w:asciiTheme="majorHAnsi" w:hAnsiTheme="majorHAnsi" w:cstheme="majorHAnsi"/>
        </w:rPr>
        <w:t xml:space="preserve"> </w:t>
      </w:r>
      <w:proofErr w:type="spellStart"/>
      <w:r w:rsidR="00663A66">
        <w:rPr>
          <w:rFonts w:asciiTheme="majorHAnsi" w:hAnsiTheme="majorHAnsi" w:cstheme="majorHAnsi"/>
        </w:rPr>
        <w:t>snadno</w:t>
      </w:r>
      <w:proofErr w:type="spellEnd"/>
      <w:r w:rsidR="00663A66">
        <w:rPr>
          <w:rFonts w:asciiTheme="majorHAnsi" w:hAnsiTheme="majorHAnsi" w:cstheme="majorHAnsi"/>
        </w:rPr>
        <w:t xml:space="preserve"> </w:t>
      </w:r>
      <w:proofErr w:type="spellStart"/>
      <w:r w:rsidR="00663A66">
        <w:rPr>
          <w:rFonts w:asciiTheme="majorHAnsi" w:hAnsiTheme="majorHAnsi" w:cstheme="majorHAnsi"/>
        </w:rPr>
        <w:t>editovat</w:t>
      </w:r>
      <w:proofErr w:type="spellEnd"/>
      <w:r w:rsidR="00663A66">
        <w:rPr>
          <w:rFonts w:asciiTheme="majorHAnsi" w:hAnsiTheme="majorHAnsi" w:cstheme="majorHAnsi"/>
        </w:rPr>
        <w:t xml:space="preserve"> v </w:t>
      </w:r>
      <w:proofErr w:type="spellStart"/>
      <w:r w:rsidR="00663A66">
        <w:rPr>
          <w:rFonts w:asciiTheme="majorHAnsi" w:hAnsiTheme="majorHAnsi" w:cstheme="majorHAnsi"/>
        </w:rPr>
        <w:t>případě</w:t>
      </w:r>
      <w:proofErr w:type="spellEnd"/>
      <w:r w:rsidR="00663A66">
        <w:rPr>
          <w:rFonts w:asciiTheme="majorHAnsi" w:hAnsiTheme="majorHAnsi" w:cstheme="majorHAnsi"/>
        </w:rPr>
        <w:t xml:space="preserve"> </w:t>
      </w:r>
      <w:proofErr w:type="spellStart"/>
      <w:r w:rsidR="00663A66">
        <w:rPr>
          <w:rFonts w:asciiTheme="majorHAnsi" w:hAnsiTheme="majorHAnsi" w:cstheme="majorHAnsi"/>
        </w:rPr>
        <w:t>zrušení</w:t>
      </w:r>
      <w:proofErr w:type="spellEnd"/>
      <w:r w:rsidR="00663A66">
        <w:rPr>
          <w:rFonts w:asciiTheme="majorHAnsi" w:hAnsiTheme="majorHAnsi" w:cstheme="majorHAnsi"/>
        </w:rPr>
        <w:t xml:space="preserve"> KK</w:t>
      </w:r>
    </w:p>
    <w:p w14:paraId="76C78262" w14:textId="53CAB8B9" w:rsidR="00753F7C" w:rsidRPr="00B12461" w:rsidRDefault="00CF429F" w:rsidP="00B12461">
      <w:pPr>
        <w:rPr>
          <w:rFonts w:asciiTheme="majorHAnsi" w:hAnsiTheme="majorHAnsi" w:cstheme="majorHAnsi"/>
          <w:b/>
          <w:bCs/>
        </w:rPr>
      </w:pPr>
      <w:proofErr w:type="spellStart"/>
      <w:r w:rsidRPr="00B12461">
        <w:rPr>
          <w:rFonts w:asciiTheme="majorHAnsi" w:hAnsiTheme="majorHAnsi" w:cstheme="majorHAnsi"/>
          <w:b/>
          <w:bCs/>
        </w:rPr>
        <w:t>Lišta</w:t>
      </w:r>
      <w:proofErr w:type="spellEnd"/>
    </w:p>
    <w:p w14:paraId="23BE57F5" w14:textId="5F542A20" w:rsidR="008B1DB6" w:rsidRPr="00B12461" w:rsidRDefault="00F13642">
      <w:pPr>
        <w:pStyle w:val="Seznamsodrkami2"/>
        <w:rPr>
          <w:rFonts w:asciiTheme="majorHAnsi" w:hAnsiTheme="majorHAnsi" w:cstheme="majorHAnsi"/>
        </w:rPr>
      </w:pPr>
      <w:proofErr w:type="spellStart"/>
      <w:r>
        <w:rPr>
          <w:rFonts w:asciiTheme="majorHAnsi" w:hAnsiTheme="majorHAnsi" w:cstheme="majorHAnsi"/>
        </w:rPr>
        <w:t>J</w:t>
      </w:r>
      <w:r w:rsidR="008B1DB6" w:rsidRPr="00B12461">
        <w:rPr>
          <w:rFonts w:asciiTheme="majorHAnsi" w:hAnsiTheme="majorHAnsi" w:cstheme="majorHAnsi"/>
        </w:rPr>
        <w:t>edeme</w:t>
      </w:r>
      <w:proofErr w:type="spellEnd"/>
      <w:r w:rsidR="008B1DB6" w:rsidRPr="00B12461">
        <w:rPr>
          <w:rFonts w:asciiTheme="majorHAnsi" w:hAnsiTheme="majorHAnsi" w:cstheme="majorHAnsi"/>
        </w:rPr>
        <w:t xml:space="preserve"> do zoo</w:t>
      </w:r>
    </w:p>
    <w:p w14:paraId="41E5BCA3" w14:textId="539EF4E8" w:rsidR="00CF429F" w:rsidRPr="00B12461" w:rsidRDefault="00F13642" w:rsidP="008B1DB6">
      <w:pPr>
        <w:pStyle w:val="Seznamsodrkami2"/>
        <w:tabs>
          <w:tab w:val="clear" w:pos="720"/>
          <w:tab w:val="num" w:pos="1080"/>
        </w:tabs>
        <w:ind w:left="1080"/>
        <w:rPr>
          <w:rFonts w:asciiTheme="majorHAnsi" w:hAnsiTheme="majorHAnsi" w:cstheme="majorHAnsi"/>
        </w:rPr>
      </w:pPr>
      <w:proofErr w:type="spellStart"/>
      <w:r>
        <w:rPr>
          <w:rFonts w:asciiTheme="majorHAnsi" w:hAnsiTheme="majorHAnsi" w:cstheme="majorHAnsi"/>
        </w:rPr>
        <w:t>O</w:t>
      </w:r>
      <w:r w:rsidR="00CF429F" w:rsidRPr="00B12461">
        <w:rPr>
          <w:rFonts w:asciiTheme="majorHAnsi" w:hAnsiTheme="majorHAnsi" w:cstheme="majorHAnsi"/>
        </w:rPr>
        <w:t>tevírací</w:t>
      </w:r>
      <w:proofErr w:type="spellEnd"/>
      <w:r w:rsidR="00CF429F" w:rsidRPr="00B12461">
        <w:rPr>
          <w:rFonts w:asciiTheme="majorHAnsi" w:hAnsiTheme="majorHAnsi" w:cstheme="majorHAnsi"/>
        </w:rPr>
        <w:t xml:space="preserve"> </w:t>
      </w:r>
      <w:proofErr w:type="spellStart"/>
      <w:r w:rsidR="00CF429F" w:rsidRPr="00B12461">
        <w:rPr>
          <w:rFonts w:asciiTheme="majorHAnsi" w:hAnsiTheme="majorHAnsi" w:cstheme="majorHAnsi"/>
        </w:rPr>
        <w:t>doba</w:t>
      </w:r>
      <w:proofErr w:type="spellEnd"/>
      <w:r w:rsidR="00CF429F" w:rsidRPr="00B12461">
        <w:rPr>
          <w:rFonts w:asciiTheme="majorHAnsi" w:hAnsiTheme="majorHAnsi" w:cstheme="majorHAnsi"/>
        </w:rPr>
        <w:t xml:space="preserve"> a </w:t>
      </w:r>
      <w:proofErr w:type="spellStart"/>
      <w:r w:rsidR="00CF429F" w:rsidRPr="00B12461">
        <w:rPr>
          <w:rFonts w:asciiTheme="majorHAnsi" w:hAnsiTheme="majorHAnsi" w:cstheme="majorHAnsi"/>
        </w:rPr>
        <w:t>vstupné</w:t>
      </w:r>
      <w:proofErr w:type="spellEnd"/>
    </w:p>
    <w:p w14:paraId="0F0DC5B5" w14:textId="1A8FB344" w:rsidR="00CF429F" w:rsidRPr="00B12461" w:rsidRDefault="00F13642" w:rsidP="008B1DB6">
      <w:pPr>
        <w:pStyle w:val="Seznamsodrkami2"/>
        <w:tabs>
          <w:tab w:val="clear" w:pos="720"/>
          <w:tab w:val="num" w:pos="1080"/>
        </w:tabs>
        <w:ind w:left="1080"/>
        <w:rPr>
          <w:rFonts w:asciiTheme="majorHAnsi" w:hAnsiTheme="majorHAnsi" w:cstheme="majorHAnsi"/>
        </w:rPr>
      </w:pPr>
      <w:proofErr w:type="spellStart"/>
      <w:r>
        <w:rPr>
          <w:rFonts w:asciiTheme="majorHAnsi" w:hAnsiTheme="majorHAnsi" w:cstheme="majorHAnsi"/>
        </w:rPr>
        <w:t>K</w:t>
      </w:r>
      <w:r w:rsidR="00CF429F" w:rsidRPr="00B12461">
        <w:rPr>
          <w:rFonts w:asciiTheme="majorHAnsi" w:hAnsiTheme="majorHAnsi" w:cstheme="majorHAnsi"/>
        </w:rPr>
        <w:t>udy</w:t>
      </w:r>
      <w:proofErr w:type="spellEnd"/>
      <w:r w:rsidR="00CF429F" w:rsidRPr="00B12461">
        <w:rPr>
          <w:rFonts w:asciiTheme="majorHAnsi" w:hAnsiTheme="majorHAnsi" w:cstheme="majorHAnsi"/>
        </w:rPr>
        <w:t xml:space="preserve"> k </w:t>
      </w:r>
      <w:proofErr w:type="spellStart"/>
      <w:r w:rsidR="00CF429F" w:rsidRPr="00B12461">
        <w:rPr>
          <w:rFonts w:asciiTheme="majorHAnsi" w:hAnsiTheme="majorHAnsi" w:cstheme="majorHAnsi"/>
        </w:rPr>
        <w:t>nám</w:t>
      </w:r>
      <w:proofErr w:type="spellEnd"/>
    </w:p>
    <w:p w14:paraId="7FD17F73" w14:textId="56C41A8E" w:rsidR="00CF429F" w:rsidRPr="00B12461" w:rsidRDefault="00F13642" w:rsidP="008B1DB6">
      <w:pPr>
        <w:pStyle w:val="Seznamsodrkami2"/>
        <w:tabs>
          <w:tab w:val="clear" w:pos="720"/>
          <w:tab w:val="num" w:pos="1080"/>
        </w:tabs>
        <w:ind w:left="1080"/>
        <w:rPr>
          <w:rFonts w:asciiTheme="majorHAnsi" w:hAnsiTheme="majorHAnsi" w:cstheme="majorHAnsi"/>
        </w:rPr>
      </w:pPr>
      <w:proofErr w:type="spellStart"/>
      <w:r>
        <w:rPr>
          <w:rFonts w:asciiTheme="majorHAnsi" w:hAnsiTheme="majorHAnsi" w:cstheme="majorHAnsi"/>
        </w:rPr>
        <w:t>K</w:t>
      </w:r>
      <w:r w:rsidR="00CF429F" w:rsidRPr="00B12461">
        <w:rPr>
          <w:rFonts w:asciiTheme="majorHAnsi" w:hAnsiTheme="majorHAnsi" w:cstheme="majorHAnsi"/>
        </w:rPr>
        <w:t>omentovaná</w:t>
      </w:r>
      <w:proofErr w:type="spellEnd"/>
      <w:r w:rsidR="00CF429F" w:rsidRPr="00B12461">
        <w:rPr>
          <w:rFonts w:asciiTheme="majorHAnsi" w:hAnsiTheme="majorHAnsi" w:cstheme="majorHAnsi"/>
        </w:rPr>
        <w:t xml:space="preserve"> </w:t>
      </w:r>
      <w:proofErr w:type="spellStart"/>
      <w:r w:rsidR="00CF429F" w:rsidRPr="00B12461">
        <w:rPr>
          <w:rFonts w:asciiTheme="majorHAnsi" w:hAnsiTheme="majorHAnsi" w:cstheme="majorHAnsi"/>
        </w:rPr>
        <w:t>krmení</w:t>
      </w:r>
      <w:proofErr w:type="spellEnd"/>
      <w:r w:rsidR="00CF429F" w:rsidRPr="00B12461">
        <w:rPr>
          <w:rFonts w:asciiTheme="majorHAnsi" w:hAnsiTheme="majorHAnsi" w:cstheme="majorHAnsi"/>
        </w:rPr>
        <w:t xml:space="preserve"> a </w:t>
      </w:r>
      <w:proofErr w:type="spellStart"/>
      <w:r w:rsidR="00CF429F" w:rsidRPr="00B12461">
        <w:rPr>
          <w:rFonts w:asciiTheme="majorHAnsi" w:hAnsiTheme="majorHAnsi" w:cstheme="majorHAnsi"/>
        </w:rPr>
        <w:t>setkání</w:t>
      </w:r>
      <w:proofErr w:type="spellEnd"/>
    </w:p>
    <w:p w14:paraId="4CB90B6E" w14:textId="56373B63" w:rsidR="00CF429F" w:rsidRPr="00B12461" w:rsidRDefault="00F13642" w:rsidP="008B1DB6">
      <w:pPr>
        <w:pStyle w:val="Seznamsodrkami2"/>
        <w:tabs>
          <w:tab w:val="clear" w:pos="720"/>
          <w:tab w:val="num" w:pos="1080"/>
        </w:tabs>
        <w:ind w:left="1080"/>
        <w:rPr>
          <w:rFonts w:asciiTheme="majorHAnsi" w:hAnsiTheme="majorHAnsi" w:cstheme="majorHAnsi"/>
        </w:rPr>
      </w:pPr>
      <w:proofErr w:type="spellStart"/>
      <w:r>
        <w:rPr>
          <w:rFonts w:asciiTheme="majorHAnsi" w:hAnsiTheme="majorHAnsi" w:cstheme="majorHAnsi"/>
        </w:rPr>
        <w:t>K</w:t>
      </w:r>
      <w:r w:rsidR="00CF429F" w:rsidRPr="00B12461">
        <w:rPr>
          <w:rFonts w:asciiTheme="majorHAnsi" w:hAnsiTheme="majorHAnsi" w:cstheme="majorHAnsi"/>
        </w:rPr>
        <w:t>alendář</w:t>
      </w:r>
      <w:proofErr w:type="spellEnd"/>
      <w:r w:rsidR="00CF429F" w:rsidRPr="00B12461">
        <w:rPr>
          <w:rFonts w:asciiTheme="majorHAnsi" w:hAnsiTheme="majorHAnsi" w:cstheme="majorHAnsi"/>
        </w:rPr>
        <w:t xml:space="preserve"> </w:t>
      </w:r>
      <w:proofErr w:type="spellStart"/>
      <w:r w:rsidR="00CF429F" w:rsidRPr="00B12461">
        <w:rPr>
          <w:rFonts w:asciiTheme="majorHAnsi" w:hAnsiTheme="majorHAnsi" w:cstheme="majorHAnsi"/>
        </w:rPr>
        <w:t>akcí</w:t>
      </w:r>
      <w:proofErr w:type="spellEnd"/>
    </w:p>
    <w:p w14:paraId="0C96800C" w14:textId="0EE10256" w:rsidR="00CF429F" w:rsidRPr="00B12461" w:rsidRDefault="00F13642" w:rsidP="008B1DB6">
      <w:pPr>
        <w:pStyle w:val="Seznamsodrkami2"/>
        <w:tabs>
          <w:tab w:val="clear" w:pos="720"/>
          <w:tab w:val="num" w:pos="1080"/>
        </w:tabs>
        <w:ind w:left="108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M</w:t>
      </w:r>
      <w:r w:rsidR="00CF429F" w:rsidRPr="00B12461">
        <w:rPr>
          <w:rFonts w:asciiTheme="majorHAnsi" w:hAnsiTheme="majorHAnsi" w:cstheme="majorHAnsi"/>
        </w:rPr>
        <w:t>apa zoo</w:t>
      </w:r>
    </w:p>
    <w:p w14:paraId="56A165E5" w14:textId="0C2FA542" w:rsidR="00CF429F" w:rsidRPr="00B12461" w:rsidRDefault="00F13642" w:rsidP="008B1DB6">
      <w:pPr>
        <w:pStyle w:val="Seznamsodrkami2"/>
        <w:tabs>
          <w:tab w:val="clear" w:pos="720"/>
          <w:tab w:val="num" w:pos="1080"/>
        </w:tabs>
        <w:ind w:left="1080"/>
        <w:rPr>
          <w:rFonts w:asciiTheme="majorHAnsi" w:hAnsiTheme="majorHAnsi" w:cstheme="majorHAnsi"/>
        </w:rPr>
      </w:pPr>
      <w:proofErr w:type="spellStart"/>
      <w:r>
        <w:rPr>
          <w:rFonts w:asciiTheme="majorHAnsi" w:hAnsiTheme="majorHAnsi" w:cstheme="majorHAnsi"/>
        </w:rPr>
        <w:t>O</w:t>
      </w:r>
      <w:r w:rsidR="00CF429F" w:rsidRPr="00B12461">
        <w:rPr>
          <w:rFonts w:asciiTheme="majorHAnsi" w:hAnsiTheme="majorHAnsi" w:cstheme="majorHAnsi"/>
        </w:rPr>
        <w:t>bčerstvení</w:t>
      </w:r>
      <w:proofErr w:type="spellEnd"/>
    </w:p>
    <w:p w14:paraId="29EB22B7" w14:textId="27C2871F" w:rsidR="00CF429F" w:rsidRPr="00B12461" w:rsidRDefault="00F13642" w:rsidP="008B1DB6">
      <w:pPr>
        <w:pStyle w:val="Seznamsodrkami2"/>
        <w:tabs>
          <w:tab w:val="clear" w:pos="720"/>
          <w:tab w:val="num" w:pos="1080"/>
        </w:tabs>
        <w:ind w:left="1080"/>
        <w:rPr>
          <w:rFonts w:asciiTheme="majorHAnsi" w:hAnsiTheme="majorHAnsi" w:cstheme="majorHAnsi"/>
        </w:rPr>
      </w:pPr>
      <w:proofErr w:type="spellStart"/>
      <w:r>
        <w:rPr>
          <w:rFonts w:asciiTheme="majorHAnsi" w:hAnsiTheme="majorHAnsi" w:cstheme="majorHAnsi"/>
        </w:rPr>
        <w:t>N</w:t>
      </w:r>
      <w:r w:rsidR="00CF429F" w:rsidRPr="00B12461">
        <w:rPr>
          <w:rFonts w:asciiTheme="majorHAnsi" w:hAnsiTheme="majorHAnsi" w:cstheme="majorHAnsi"/>
        </w:rPr>
        <w:t>ávštěvní</w:t>
      </w:r>
      <w:proofErr w:type="spellEnd"/>
      <w:r w:rsidR="00CF429F" w:rsidRPr="00B12461">
        <w:rPr>
          <w:rFonts w:asciiTheme="majorHAnsi" w:hAnsiTheme="majorHAnsi" w:cstheme="majorHAnsi"/>
        </w:rPr>
        <w:t xml:space="preserve"> </w:t>
      </w:r>
      <w:proofErr w:type="spellStart"/>
      <w:r w:rsidR="00CF429F" w:rsidRPr="00B12461">
        <w:rPr>
          <w:rFonts w:asciiTheme="majorHAnsi" w:hAnsiTheme="majorHAnsi" w:cstheme="majorHAnsi"/>
        </w:rPr>
        <w:t>řád</w:t>
      </w:r>
      <w:proofErr w:type="spellEnd"/>
    </w:p>
    <w:p w14:paraId="5DA4DA27" w14:textId="1687A650" w:rsidR="00753F7C" w:rsidRPr="00B12461" w:rsidRDefault="00F13642" w:rsidP="00CF429F">
      <w:pPr>
        <w:pStyle w:val="Seznamsodrkami2"/>
        <w:tabs>
          <w:tab w:val="clear" w:pos="720"/>
          <w:tab w:val="num" w:pos="1080"/>
        </w:tabs>
        <w:ind w:left="108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W</w:t>
      </w:r>
      <w:r w:rsidR="00CF429F" w:rsidRPr="00B12461">
        <w:rPr>
          <w:rFonts w:asciiTheme="majorHAnsi" w:hAnsiTheme="majorHAnsi" w:cstheme="majorHAnsi"/>
        </w:rPr>
        <w:t xml:space="preserve">ebkamery </w:t>
      </w:r>
    </w:p>
    <w:p w14:paraId="5970EF3C" w14:textId="62A9400E" w:rsidR="00CF429F" w:rsidRPr="00B12461" w:rsidRDefault="00F13642" w:rsidP="00CF429F">
      <w:pPr>
        <w:pStyle w:val="Seznamsodrkami2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Z</w:t>
      </w:r>
      <w:r w:rsidR="00CF429F" w:rsidRPr="00B12461">
        <w:rPr>
          <w:rFonts w:asciiTheme="majorHAnsi" w:hAnsiTheme="majorHAnsi" w:cstheme="majorHAnsi"/>
        </w:rPr>
        <w:t xml:space="preserve">vířata a </w:t>
      </w:r>
      <w:proofErr w:type="spellStart"/>
      <w:r w:rsidR="00CF429F" w:rsidRPr="00B12461">
        <w:rPr>
          <w:rFonts w:asciiTheme="majorHAnsi" w:hAnsiTheme="majorHAnsi" w:cstheme="majorHAnsi"/>
        </w:rPr>
        <w:t>expozice</w:t>
      </w:r>
      <w:proofErr w:type="spellEnd"/>
    </w:p>
    <w:p w14:paraId="20649174" w14:textId="4CF8496D" w:rsidR="00CF429F" w:rsidRDefault="00F13642" w:rsidP="00CF429F">
      <w:pPr>
        <w:pStyle w:val="Seznamsodrkami2"/>
        <w:tabs>
          <w:tab w:val="clear" w:pos="720"/>
          <w:tab w:val="num" w:pos="1080"/>
        </w:tabs>
        <w:ind w:left="1080"/>
        <w:rPr>
          <w:rFonts w:asciiTheme="majorHAnsi" w:hAnsiTheme="majorHAnsi" w:cstheme="majorHAnsi"/>
        </w:rPr>
      </w:pPr>
      <w:proofErr w:type="spellStart"/>
      <w:r>
        <w:rPr>
          <w:rFonts w:asciiTheme="majorHAnsi" w:hAnsiTheme="majorHAnsi" w:cstheme="majorHAnsi"/>
        </w:rPr>
        <w:t>L</w:t>
      </w:r>
      <w:r w:rsidR="00CF429F" w:rsidRPr="00B12461">
        <w:rPr>
          <w:rFonts w:asciiTheme="majorHAnsi" w:hAnsiTheme="majorHAnsi" w:cstheme="majorHAnsi"/>
        </w:rPr>
        <w:t>exikon</w:t>
      </w:r>
      <w:proofErr w:type="spellEnd"/>
      <w:r w:rsidR="00CF429F" w:rsidRPr="00B12461">
        <w:rPr>
          <w:rFonts w:asciiTheme="majorHAnsi" w:hAnsiTheme="majorHAnsi" w:cstheme="majorHAnsi"/>
        </w:rPr>
        <w:t xml:space="preserve"> </w:t>
      </w:r>
      <w:proofErr w:type="spellStart"/>
      <w:r w:rsidR="00CF429F" w:rsidRPr="00B12461">
        <w:rPr>
          <w:rFonts w:asciiTheme="majorHAnsi" w:hAnsiTheme="majorHAnsi" w:cstheme="majorHAnsi"/>
        </w:rPr>
        <w:t>zvířat</w:t>
      </w:r>
      <w:proofErr w:type="spellEnd"/>
    </w:p>
    <w:p w14:paraId="40148678" w14:textId="21D5D811" w:rsidR="00663A66" w:rsidRPr="00B12461" w:rsidRDefault="00F13642" w:rsidP="00663A66">
      <w:pPr>
        <w:pStyle w:val="Seznamsodrkami2"/>
        <w:tabs>
          <w:tab w:val="clear" w:pos="720"/>
          <w:tab w:val="num" w:pos="1440"/>
        </w:tabs>
        <w:ind w:left="1440"/>
        <w:rPr>
          <w:rFonts w:asciiTheme="majorHAnsi" w:hAnsiTheme="majorHAnsi" w:cstheme="majorHAnsi"/>
        </w:rPr>
      </w:pPr>
      <w:proofErr w:type="spellStart"/>
      <w:r>
        <w:rPr>
          <w:rFonts w:asciiTheme="majorHAnsi" w:hAnsiTheme="majorHAnsi" w:cstheme="majorHAnsi"/>
        </w:rPr>
        <w:t>p</w:t>
      </w:r>
      <w:r w:rsidR="00B31E88">
        <w:rPr>
          <w:rFonts w:asciiTheme="majorHAnsi" w:hAnsiTheme="majorHAnsi" w:cstheme="majorHAnsi"/>
        </w:rPr>
        <w:t>rofily</w:t>
      </w:r>
      <w:proofErr w:type="spellEnd"/>
      <w:r w:rsidR="00B31E88">
        <w:rPr>
          <w:rFonts w:asciiTheme="majorHAnsi" w:hAnsiTheme="majorHAnsi" w:cstheme="majorHAnsi"/>
        </w:rPr>
        <w:t xml:space="preserve"> </w:t>
      </w:r>
      <w:proofErr w:type="spellStart"/>
      <w:r w:rsidR="00B31E88">
        <w:rPr>
          <w:rFonts w:asciiTheme="majorHAnsi" w:hAnsiTheme="majorHAnsi" w:cstheme="majorHAnsi"/>
        </w:rPr>
        <w:t>jednotlivých</w:t>
      </w:r>
      <w:proofErr w:type="spellEnd"/>
      <w:r w:rsidR="00B31E88">
        <w:rPr>
          <w:rFonts w:asciiTheme="majorHAnsi" w:hAnsiTheme="majorHAnsi" w:cstheme="majorHAnsi"/>
        </w:rPr>
        <w:t xml:space="preserve"> </w:t>
      </w:r>
      <w:proofErr w:type="spellStart"/>
      <w:r w:rsidR="00B31E88">
        <w:rPr>
          <w:rFonts w:asciiTheme="majorHAnsi" w:hAnsiTheme="majorHAnsi" w:cstheme="majorHAnsi"/>
        </w:rPr>
        <w:t>zvířat</w:t>
      </w:r>
      <w:proofErr w:type="spellEnd"/>
      <w:r w:rsidR="00B31E88">
        <w:rPr>
          <w:rFonts w:asciiTheme="majorHAnsi" w:hAnsiTheme="majorHAnsi" w:cstheme="majorHAnsi"/>
        </w:rPr>
        <w:t xml:space="preserve"> s </w:t>
      </w:r>
      <w:proofErr w:type="spellStart"/>
      <w:r w:rsidR="00B31E88">
        <w:rPr>
          <w:rFonts w:asciiTheme="majorHAnsi" w:hAnsiTheme="majorHAnsi" w:cstheme="majorHAnsi"/>
        </w:rPr>
        <w:t>informacemi</w:t>
      </w:r>
      <w:proofErr w:type="spellEnd"/>
      <w:r w:rsidR="00B31E88">
        <w:rPr>
          <w:rFonts w:asciiTheme="majorHAnsi" w:hAnsiTheme="majorHAnsi" w:cstheme="majorHAnsi"/>
        </w:rPr>
        <w:t xml:space="preserve"> </w:t>
      </w:r>
      <w:proofErr w:type="spellStart"/>
      <w:r w:rsidR="00B31E88">
        <w:rPr>
          <w:rFonts w:asciiTheme="majorHAnsi" w:hAnsiTheme="majorHAnsi" w:cstheme="majorHAnsi"/>
        </w:rPr>
        <w:t>včetně</w:t>
      </w:r>
      <w:proofErr w:type="spellEnd"/>
      <w:r w:rsidR="00B31E88">
        <w:rPr>
          <w:rFonts w:asciiTheme="majorHAnsi" w:hAnsiTheme="majorHAnsi" w:cstheme="majorHAnsi"/>
        </w:rPr>
        <w:t xml:space="preserve"> </w:t>
      </w:r>
      <w:proofErr w:type="spellStart"/>
      <w:r w:rsidR="00B31E88">
        <w:rPr>
          <w:rFonts w:asciiTheme="majorHAnsi" w:hAnsiTheme="majorHAnsi" w:cstheme="majorHAnsi"/>
        </w:rPr>
        <w:t>adoptivních</w:t>
      </w:r>
      <w:proofErr w:type="spellEnd"/>
      <w:r w:rsidR="00B31E88">
        <w:rPr>
          <w:rFonts w:asciiTheme="majorHAnsi" w:hAnsiTheme="majorHAnsi" w:cstheme="majorHAnsi"/>
        </w:rPr>
        <w:t xml:space="preserve"> </w:t>
      </w:r>
      <w:proofErr w:type="spellStart"/>
      <w:r w:rsidR="00B31E88">
        <w:rPr>
          <w:rFonts w:asciiTheme="majorHAnsi" w:hAnsiTheme="majorHAnsi" w:cstheme="majorHAnsi"/>
        </w:rPr>
        <w:t>rodičů</w:t>
      </w:r>
      <w:proofErr w:type="spellEnd"/>
      <w:r w:rsidR="00B31E88">
        <w:rPr>
          <w:rFonts w:asciiTheme="majorHAnsi" w:hAnsiTheme="majorHAnsi" w:cstheme="majorHAnsi"/>
        </w:rPr>
        <w:t xml:space="preserve"> a </w:t>
      </w:r>
      <w:proofErr w:type="spellStart"/>
      <w:r w:rsidR="00B31E88">
        <w:rPr>
          <w:rFonts w:asciiTheme="majorHAnsi" w:hAnsiTheme="majorHAnsi" w:cstheme="majorHAnsi"/>
        </w:rPr>
        <w:t>odkazem</w:t>
      </w:r>
      <w:proofErr w:type="spellEnd"/>
      <w:r w:rsidR="00B31E88">
        <w:rPr>
          <w:rFonts w:asciiTheme="majorHAnsi" w:hAnsiTheme="majorHAnsi" w:cstheme="majorHAnsi"/>
        </w:rPr>
        <w:t xml:space="preserve"> na </w:t>
      </w:r>
      <w:proofErr w:type="spellStart"/>
      <w:r w:rsidR="00B31E88">
        <w:rPr>
          <w:rFonts w:asciiTheme="majorHAnsi" w:hAnsiTheme="majorHAnsi" w:cstheme="majorHAnsi"/>
        </w:rPr>
        <w:t>adopce</w:t>
      </w:r>
      <w:proofErr w:type="spellEnd"/>
      <w:r w:rsidR="00B31E88">
        <w:rPr>
          <w:rFonts w:asciiTheme="majorHAnsi" w:hAnsiTheme="majorHAnsi" w:cstheme="majorHAnsi"/>
        </w:rPr>
        <w:t xml:space="preserve"> </w:t>
      </w:r>
      <w:proofErr w:type="spellStart"/>
      <w:r w:rsidR="00B31E88">
        <w:rPr>
          <w:rFonts w:asciiTheme="majorHAnsi" w:hAnsiTheme="majorHAnsi" w:cstheme="majorHAnsi"/>
        </w:rPr>
        <w:t>zvířat</w:t>
      </w:r>
      <w:proofErr w:type="spellEnd"/>
      <w:r w:rsidR="00B31E88">
        <w:rPr>
          <w:rFonts w:asciiTheme="majorHAnsi" w:hAnsiTheme="majorHAnsi" w:cstheme="majorHAnsi"/>
        </w:rPr>
        <w:t xml:space="preserve"> </w:t>
      </w:r>
    </w:p>
    <w:p w14:paraId="5B6E9446" w14:textId="7D87FE5B" w:rsidR="00CF429F" w:rsidRPr="00B12461" w:rsidRDefault="00F13642" w:rsidP="00CF429F">
      <w:pPr>
        <w:pStyle w:val="Seznamsodrkami2"/>
        <w:tabs>
          <w:tab w:val="clear" w:pos="720"/>
          <w:tab w:val="num" w:pos="1080"/>
        </w:tabs>
        <w:ind w:left="1080"/>
        <w:rPr>
          <w:rFonts w:asciiTheme="majorHAnsi" w:hAnsiTheme="majorHAnsi" w:cstheme="majorHAnsi"/>
        </w:rPr>
      </w:pPr>
      <w:proofErr w:type="spellStart"/>
      <w:r>
        <w:rPr>
          <w:rFonts w:asciiTheme="majorHAnsi" w:hAnsiTheme="majorHAnsi" w:cstheme="majorHAnsi"/>
        </w:rPr>
        <w:t>P</w:t>
      </w:r>
      <w:r w:rsidR="00CF429F" w:rsidRPr="00B12461">
        <w:rPr>
          <w:rFonts w:asciiTheme="majorHAnsi" w:hAnsiTheme="majorHAnsi" w:cstheme="majorHAnsi"/>
        </w:rPr>
        <w:t>rimáti</w:t>
      </w:r>
      <w:proofErr w:type="spellEnd"/>
      <w:r w:rsidR="00CF429F" w:rsidRPr="00B12461">
        <w:rPr>
          <w:rFonts w:asciiTheme="majorHAnsi" w:hAnsiTheme="majorHAnsi" w:cstheme="majorHAnsi"/>
        </w:rPr>
        <w:t xml:space="preserve"> v zoo</w:t>
      </w:r>
    </w:p>
    <w:p w14:paraId="7B84B8D2" w14:textId="6037019A" w:rsidR="00CF429F" w:rsidRPr="00B12461" w:rsidRDefault="00F13642" w:rsidP="00CF429F">
      <w:pPr>
        <w:pStyle w:val="Seznamsodrkami2"/>
        <w:tabs>
          <w:tab w:val="clear" w:pos="720"/>
          <w:tab w:val="num" w:pos="1080"/>
        </w:tabs>
        <w:ind w:left="1080"/>
        <w:rPr>
          <w:rFonts w:asciiTheme="majorHAnsi" w:hAnsiTheme="majorHAnsi" w:cstheme="majorHAnsi"/>
        </w:rPr>
      </w:pPr>
      <w:proofErr w:type="spellStart"/>
      <w:r>
        <w:rPr>
          <w:rFonts w:asciiTheme="majorHAnsi" w:hAnsiTheme="majorHAnsi" w:cstheme="majorHAnsi"/>
        </w:rPr>
        <w:t>N</w:t>
      </w:r>
      <w:r w:rsidR="00CF429F" w:rsidRPr="00B12461">
        <w:rPr>
          <w:rFonts w:asciiTheme="majorHAnsi" w:hAnsiTheme="majorHAnsi" w:cstheme="majorHAnsi"/>
        </w:rPr>
        <w:t>oční</w:t>
      </w:r>
      <w:proofErr w:type="spellEnd"/>
      <w:r w:rsidR="00CF429F" w:rsidRPr="00B12461">
        <w:rPr>
          <w:rFonts w:asciiTheme="majorHAnsi" w:hAnsiTheme="majorHAnsi" w:cstheme="majorHAnsi"/>
        </w:rPr>
        <w:t xml:space="preserve"> </w:t>
      </w:r>
      <w:proofErr w:type="spellStart"/>
      <w:r w:rsidR="00CF429F" w:rsidRPr="00B12461">
        <w:rPr>
          <w:rFonts w:asciiTheme="majorHAnsi" w:hAnsiTheme="majorHAnsi" w:cstheme="majorHAnsi"/>
        </w:rPr>
        <w:t>Madagaskar</w:t>
      </w:r>
      <w:proofErr w:type="spellEnd"/>
    </w:p>
    <w:p w14:paraId="581810F8" w14:textId="35C54AFD" w:rsidR="00CF429F" w:rsidRPr="00B12461" w:rsidRDefault="00F13642" w:rsidP="00CF429F">
      <w:pPr>
        <w:pStyle w:val="Seznamsodrkami2"/>
        <w:tabs>
          <w:tab w:val="clear" w:pos="720"/>
          <w:tab w:val="num" w:pos="1080"/>
        </w:tabs>
        <w:ind w:left="108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Z</w:t>
      </w:r>
      <w:r w:rsidR="00CF429F" w:rsidRPr="00B12461">
        <w:rPr>
          <w:rFonts w:asciiTheme="majorHAnsi" w:hAnsiTheme="majorHAnsi" w:cstheme="majorHAnsi"/>
        </w:rPr>
        <w:t xml:space="preserve">oo </w:t>
      </w:r>
      <w:proofErr w:type="spellStart"/>
      <w:r w:rsidR="00CF429F" w:rsidRPr="00B12461">
        <w:rPr>
          <w:rFonts w:asciiTheme="majorHAnsi" w:hAnsiTheme="majorHAnsi" w:cstheme="majorHAnsi"/>
        </w:rPr>
        <w:t>nás</w:t>
      </w:r>
      <w:proofErr w:type="spellEnd"/>
      <w:r w:rsidR="00CF429F" w:rsidRPr="00B12461">
        <w:rPr>
          <w:rFonts w:asciiTheme="majorHAnsi" w:hAnsiTheme="majorHAnsi" w:cstheme="majorHAnsi"/>
        </w:rPr>
        <w:t xml:space="preserve"> </w:t>
      </w:r>
      <w:proofErr w:type="spellStart"/>
      <w:r w:rsidR="00CF429F" w:rsidRPr="00B12461">
        <w:rPr>
          <w:rFonts w:asciiTheme="majorHAnsi" w:hAnsiTheme="majorHAnsi" w:cstheme="majorHAnsi"/>
        </w:rPr>
        <w:t>baví</w:t>
      </w:r>
      <w:proofErr w:type="spellEnd"/>
      <w:r w:rsidR="00CF429F" w:rsidRPr="00B12461">
        <w:rPr>
          <w:rFonts w:asciiTheme="majorHAnsi" w:hAnsiTheme="majorHAnsi" w:cstheme="majorHAnsi"/>
        </w:rPr>
        <w:t xml:space="preserve"> – </w:t>
      </w:r>
      <w:proofErr w:type="spellStart"/>
      <w:r w:rsidR="00CF429F" w:rsidRPr="00B12461">
        <w:rPr>
          <w:rFonts w:asciiTheme="majorHAnsi" w:hAnsiTheme="majorHAnsi" w:cstheme="majorHAnsi"/>
        </w:rPr>
        <w:t>migrace</w:t>
      </w:r>
      <w:proofErr w:type="spellEnd"/>
      <w:r w:rsidR="00CF429F" w:rsidRPr="00B12461">
        <w:rPr>
          <w:rFonts w:asciiTheme="majorHAnsi" w:hAnsiTheme="majorHAnsi" w:cstheme="majorHAnsi"/>
        </w:rPr>
        <w:t xml:space="preserve"> </w:t>
      </w:r>
      <w:proofErr w:type="spellStart"/>
      <w:r w:rsidR="00CF429F" w:rsidRPr="00B12461">
        <w:rPr>
          <w:rFonts w:asciiTheme="majorHAnsi" w:hAnsiTheme="majorHAnsi" w:cstheme="majorHAnsi"/>
        </w:rPr>
        <w:t>informací</w:t>
      </w:r>
      <w:proofErr w:type="spellEnd"/>
      <w:r w:rsidR="00CF429F" w:rsidRPr="00B12461">
        <w:rPr>
          <w:rFonts w:asciiTheme="majorHAnsi" w:hAnsiTheme="majorHAnsi" w:cstheme="majorHAnsi"/>
        </w:rPr>
        <w:t xml:space="preserve"> z </w:t>
      </w:r>
      <w:proofErr w:type="spellStart"/>
      <w:r w:rsidR="00CF429F" w:rsidRPr="00B12461">
        <w:rPr>
          <w:rFonts w:asciiTheme="majorHAnsi" w:hAnsiTheme="majorHAnsi" w:cstheme="majorHAnsi"/>
        </w:rPr>
        <w:t>webu</w:t>
      </w:r>
      <w:proofErr w:type="spellEnd"/>
      <w:r w:rsidR="00CF429F" w:rsidRPr="00B12461">
        <w:rPr>
          <w:rFonts w:asciiTheme="majorHAnsi" w:hAnsiTheme="majorHAnsi" w:cstheme="majorHAnsi"/>
        </w:rPr>
        <w:t xml:space="preserve"> zoonasbavi.cz/</w:t>
      </w:r>
      <w:proofErr w:type="spellStart"/>
      <w:r w:rsidR="00CF429F" w:rsidRPr="00B12461">
        <w:rPr>
          <w:rFonts w:asciiTheme="majorHAnsi" w:hAnsiTheme="majorHAnsi" w:cstheme="majorHAnsi"/>
        </w:rPr>
        <w:t>savana</w:t>
      </w:r>
      <w:proofErr w:type="spellEnd"/>
      <w:r w:rsidR="00CF429F" w:rsidRPr="00B12461">
        <w:rPr>
          <w:rFonts w:asciiTheme="majorHAnsi" w:hAnsiTheme="majorHAnsi" w:cstheme="majorHAnsi"/>
        </w:rPr>
        <w:t xml:space="preserve"> + </w:t>
      </w:r>
      <w:proofErr w:type="spellStart"/>
      <w:r w:rsidR="00CF429F" w:rsidRPr="00B12461">
        <w:rPr>
          <w:rFonts w:asciiTheme="majorHAnsi" w:hAnsiTheme="majorHAnsi" w:cstheme="majorHAnsi"/>
        </w:rPr>
        <w:t>možnost</w:t>
      </w:r>
      <w:proofErr w:type="spellEnd"/>
      <w:r w:rsidR="00CF429F" w:rsidRPr="00B12461">
        <w:rPr>
          <w:rFonts w:asciiTheme="majorHAnsi" w:hAnsiTheme="majorHAnsi" w:cstheme="majorHAnsi"/>
        </w:rPr>
        <w:t xml:space="preserve"> </w:t>
      </w:r>
      <w:proofErr w:type="spellStart"/>
      <w:r w:rsidR="00CF429F" w:rsidRPr="00B12461">
        <w:rPr>
          <w:rFonts w:asciiTheme="majorHAnsi" w:hAnsiTheme="majorHAnsi" w:cstheme="majorHAnsi"/>
        </w:rPr>
        <w:t>doplnění</w:t>
      </w:r>
      <w:proofErr w:type="spellEnd"/>
      <w:r w:rsidR="00CF429F" w:rsidRPr="00B12461">
        <w:rPr>
          <w:rFonts w:asciiTheme="majorHAnsi" w:hAnsiTheme="majorHAnsi" w:cstheme="majorHAnsi"/>
        </w:rPr>
        <w:t xml:space="preserve"> </w:t>
      </w:r>
      <w:proofErr w:type="spellStart"/>
      <w:r w:rsidR="00CF429F" w:rsidRPr="00B12461">
        <w:rPr>
          <w:rFonts w:asciiTheme="majorHAnsi" w:hAnsiTheme="majorHAnsi" w:cstheme="majorHAnsi"/>
        </w:rPr>
        <w:t>dalších</w:t>
      </w:r>
      <w:proofErr w:type="spellEnd"/>
      <w:r w:rsidR="00CF429F" w:rsidRPr="00B12461">
        <w:rPr>
          <w:rFonts w:asciiTheme="majorHAnsi" w:hAnsiTheme="majorHAnsi" w:cstheme="majorHAnsi"/>
        </w:rPr>
        <w:t xml:space="preserve"> </w:t>
      </w:r>
      <w:proofErr w:type="spellStart"/>
      <w:r w:rsidR="00CF429F" w:rsidRPr="00B12461">
        <w:rPr>
          <w:rFonts w:asciiTheme="majorHAnsi" w:hAnsiTheme="majorHAnsi" w:cstheme="majorHAnsi"/>
        </w:rPr>
        <w:t>projektů</w:t>
      </w:r>
      <w:proofErr w:type="spellEnd"/>
    </w:p>
    <w:p w14:paraId="3E80306A" w14:textId="2BC93C36" w:rsidR="00CF429F" w:rsidRPr="00B12461" w:rsidRDefault="00CF429F" w:rsidP="00CF429F">
      <w:pPr>
        <w:pStyle w:val="Seznamsodrkami2"/>
        <w:rPr>
          <w:rFonts w:asciiTheme="majorHAnsi" w:hAnsiTheme="majorHAnsi" w:cstheme="majorHAnsi"/>
        </w:rPr>
      </w:pPr>
      <w:r w:rsidRPr="00B12461">
        <w:rPr>
          <w:rFonts w:asciiTheme="majorHAnsi" w:hAnsiTheme="majorHAnsi" w:cstheme="majorHAnsi"/>
        </w:rPr>
        <w:t>O zoo</w:t>
      </w:r>
    </w:p>
    <w:p w14:paraId="3EE0FBD2" w14:textId="008F7790" w:rsidR="00CF429F" w:rsidRDefault="00CF429F" w:rsidP="00CF429F">
      <w:pPr>
        <w:pStyle w:val="Seznamsodrkami2"/>
        <w:tabs>
          <w:tab w:val="clear" w:pos="720"/>
          <w:tab w:val="num" w:pos="1080"/>
        </w:tabs>
        <w:ind w:left="1080"/>
        <w:rPr>
          <w:rFonts w:asciiTheme="majorHAnsi" w:hAnsiTheme="majorHAnsi" w:cstheme="majorHAnsi"/>
        </w:rPr>
      </w:pPr>
      <w:proofErr w:type="spellStart"/>
      <w:r w:rsidRPr="00B12461">
        <w:rPr>
          <w:rFonts w:asciiTheme="majorHAnsi" w:hAnsiTheme="majorHAnsi" w:cstheme="majorHAnsi"/>
        </w:rPr>
        <w:t>Novinky</w:t>
      </w:r>
      <w:proofErr w:type="spellEnd"/>
    </w:p>
    <w:p w14:paraId="2AF79AB6" w14:textId="44A60CDB" w:rsidR="00663A66" w:rsidRPr="00B12461" w:rsidRDefault="00663A66" w:rsidP="00CF429F">
      <w:pPr>
        <w:pStyle w:val="Seznamsodrkami2"/>
        <w:tabs>
          <w:tab w:val="clear" w:pos="720"/>
          <w:tab w:val="num" w:pos="1080"/>
        </w:tabs>
        <w:ind w:left="1080"/>
        <w:rPr>
          <w:rFonts w:asciiTheme="majorHAnsi" w:hAnsiTheme="majorHAnsi" w:cstheme="majorHAnsi"/>
        </w:rPr>
      </w:pPr>
      <w:proofErr w:type="spellStart"/>
      <w:r>
        <w:rPr>
          <w:rFonts w:asciiTheme="majorHAnsi" w:hAnsiTheme="majorHAnsi" w:cstheme="majorHAnsi"/>
        </w:rPr>
        <w:t>Videogalerie</w:t>
      </w:r>
      <w:proofErr w:type="spellEnd"/>
      <w:r>
        <w:rPr>
          <w:rFonts w:asciiTheme="majorHAnsi" w:hAnsiTheme="majorHAnsi" w:cstheme="majorHAnsi"/>
        </w:rPr>
        <w:t xml:space="preserve"> (</w:t>
      </w:r>
      <w:proofErr w:type="spellStart"/>
      <w:r>
        <w:rPr>
          <w:rFonts w:asciiTheme="majorHAnsi" w:hAnsiTheme="majorHAnsi" w:cstheme="majorHAnsi"/>
        </w:rPr>
        <w:t>propisování</w:t>
      </w:r>
      <w:proofErr w:type="spellEnd"/>
      <w:r>
        <w:rPr>
          <w:rFonts w:asciiTheme="majorHAnsi" w:hAnsiTheme="majorHAnsi" w:cstheme="majorHAnsi"/>
        </w:rPr>
        <w:t xml:space="preserve"> </w:t>
      </w:r>
      <w:proofErr w:type="spellStart"/>
      <w:r>
        <w:rPr>
          <w:rFonts w:asciiTheme="majorHAnsi" w:hAnsiTheme="majorHAnsi" w:cstheme="majorHAnsi"/>
        </w:rPr>
        <w:t>videí</w:t>
      </w:r>
      <w:proofErr w:type="spellEnd"/>
      <w:r>
        <w:rPr>
          <w:rFonts w:asciiTheme="majorHAnsi" w:hAnsiTheme="majorHAnsi" w:cstheme="majorHAnsi"/>
        </w:rPr>
        <w:t xml:space="preserve"> z </w:t>
      </w:r>
      <w:r w:rsidR="000D3C85">
        <w:rPr>
          <w:rFonts w:asciiTheme="majorHAnsi" w:hAnsiTheme="majorHAnsi" w:cstheme="majorHAnsi"/>
        </w:rPr>
        <w:t>Y</w:t>
      </w:r>
      <w:r>
        <w:rPr>
          <w:rFonts w:asciiTheme="majorHAnsi" w:hAnsiTheme="majorHAnsi" w:cstheme="majorHAnsi"/>
        </w:rPr>
        <w:t>ou</w:t>
      </w:r>
      <w:r w:rsidR="000D3C85">
        <w:rPr>
          <w:rFonts w:asciiTheme="majorHAnsi" w:hAnsiTheme="majorHAnsi" w:cstheme="majorHAnsi"/>
        </w:rPr>
        <w:t>T</w:t>
      </w:r>
      <w:r>
        <w:rPr>
          <w:rFonts w:asciiTheme="majorHAnsi" w:hAnsiTheme="majorHAnsi" w:cstheme="majorHAnsi"/>
        </w:rPr>
        <w:t>ube</w:t>
      </w:r>
      <w:r w:rsidR="000D3C85">
        <w:rPr>
          <w:rFonts w:asciiTheme="majorHAnsi" w:hAnsiTheme="majorHAnsi" w:cstheme="majorHAnsi"/>
        </w:rPr>
        <w:t>)</w:t>
      </w:r>
    </w:p>
    <w:p w14:paraId="2FD3C623" w14:textId="141E6324" w:rsidR="00CF429F" w:rsidRPr="00B12461" w:rsidRDefault="00CF429F" w:rsidP="00CF429F">
      <w:pPr>
        <w:pStyle w:val="Seznamsodrkami2"/>
        <w:tabs>
          <w:tab w:val="clear" w:pos="720"/>
          <w:tab w:val="num" w:pos="1080"/>
        </w:tabs>
        <w:ind w:left="1080"/>
        <w:rPr>
          <w:rFonts w:asciiTheme="majorHAnsi" w:hAnsiTheme="majorHAnsi" w:cstheme="majorHAnsi"/>
        </w:rPr>
      </w:pPr>
      <w:proofErr w:type="spellStart"/>
      <w:r w:rsidRPr="00B12461">
        <w:rPr>
          <w:rFonts w:asciiTheme="majorHAnsi" w:hAnsiTheme="majorHAnsi" w:cstheme="majorHAnsi"/>
        </w:rPr>
        <w:t>Historie</w:t>
      </w:r>
      <w:proofErr w:type="spellEnd"/>
    </w:p>
    <w:p w14:paraId="3B8A65FA" w14:textId="29B7737B" w:rsidR="00CF429F" w:rsidRPr="00B12461" w:rsidRDefault="00CF429F" w:rsidP="00CF429F">
      <w:pPr>
        <w:pStyle w:val="Seznamsodrkami2"/>
        <w:tabs>
          <w:tab w:val="clear" w:pos="720"/>
          <w:tab w:val="num" w:pos="1080"/>
        </w:tabs>
        <w:ind w:left="1080"/>
        <w:rPr>
          <w:rFonts w:asciiTheme="majorHAnsi" w:hAnsiTheme="majorHAnsi" w:cstheme="majorHAnsi"/>
        </w:rPr>
      </w:pPr>
      <w:proofErr w:type="spellStart"/>
      <w:r w:rsidRPr="00B12461">
        <w:rPr>
          <w:rFonts w:asciiTheme="majorHAnsi" w:hAnsiTheme="majorHAnsi" w:cstheme="majorHAnsi"/>
        </w:rPr>
        <w:t>Novodobé</w:t>
      </w:r>
      <w:proofErr w:type="spellEnd"/>
      <w:r w:rsidRPr="00B12461">
        <w:rPr>
          <w:rFonts w:asciiTheme="majorHAnsi" w:hAnsiTheme="majorHAnsi" w:cstheme="majorHAnsi"/>
        </w:rPr>
        <w:t xml:space="preserve"> </w:t>
      </w:r>
      <w:proofErr w:type="spellStart"/>
      <w:r w:rsidRPr="00B12461">
        <w:rPr>
          <w:rFonts w:asciiTheme="majorHAnsi" w:hAnsiTheme="majorHAnsi" w:cstheme="majorHAnsi"/>
        </w:rPr>
        <w:t>poslání</w:t>
      </w:r>
      <w:proofErr w:type="spellEnd"/>
      <w:r w:rsidRPr="00B12461">
        <w:rPr>
          <w:rFonts w:asciiTheme="majorHAnsi" w:hAnsiTheme="majorHAnsi" w:cstheme="majorHAnsi"/>
        </w:rPr>
        <w:t xml:space="preserve"> zoo</w:t>
      </w:r>
    </w:p>
    <w:p w14:paraId="13F3E956" w14:textId="62114623" w:rsidR="00CF429F" w:rsidRPr="00B12461" w:rsidRDefault="00CF429F" w:rsidP="00CF429F">
      <w:pPr>
        <w:pStyle w:val="Seznamsodrkami2"/>
        <w:tabs>
          <w:tab w:val="clear" w:pos="720"/>
          <w:tab w:val="num" w:pos="1080"/>
        </w:tabs>
        <w:ind w:left="1080"/>
        <w:rPr>
          <w:rFonts w:asciiTheme="majorHAnsi" w:hAnsiTheme="majorHAnsi" w:cstheme="majorHAnsi"/>
        </w:rPr>
      </w:pPr>
      <w:proofErr w:type="spellStart"/>
      <w:r w:rsidRPr="00B12461">
        <w:rPr>
          <w:rFonts w:asciiTheme="majorHAnsi" w:hAnsiTheme="majorHAnsi" w:cstheme="majorHAnsi"/>
        </w:rPr>
        <w:t>Plán</w:t>
      </w:r>
      <w:proofErr w:type="spellEnd"/>
      <w:r w:rsidRPr="00B12461">
        <w:rPr>
          <w:rFonts w:asciiTheme="majorHAnsi" w:hAnsiTheme="majorHAnsi" w:cstheme="majorHAnsi"/>
        </w:rPr>
        <w:t xml:space="preserve"> </w:t>
      </w:r>
      <w:proofErr w:type="spellStart"/>
      <w:r w:rsidRPr="00B12461">
        <w:rPr>
          <w:rFonts w:asciiTheme="majorHAnsi" w:hAnsiTheme="majorHAnsi" w:cstheme="majorHAnsi"/>
        </w:rPr>
        <w:t>rozvoje</w:t>
      </w:r>
      <w:proofErr w:type="spellEnd"/>
      <w:r w:rsidRPr="00B12461">
        <w:rPr>
          <w:rFonts w:asciiTheme="majorHAnsi" w:hAnsiTheme="majorHAnsi" w:cstheme="majorHAnsi"/>
        </w:rPr>
        <w:t xml:space="preserve"> zoo</w:t>
      </w:r>
    </w:p>
    <w:p w14:paraId="1E7F3959" w14:textId="3C57BF69" w:rsidR="00CF429F" w:rsidRPr="00B12461" w:rsidRDefault="00CF429F" w:rsidP="00CF429F">
      <w:pPr>
        <w:pStyle w:val="Seznamsodrkami2"/>
        <w:tabs>
          <w:tab w:val="clear" w:pos="720"/>
          <w:tab w:val="num" w:pos="1080"/>
        </w:tabs>
        <w:ind w:left="1080"/>
        <w:rPr>
          <w:rFonts w:asciiTheme="majorHAnsi" w:hAnsiTheme="majorHAnsi" w:cstheme="majorHAnsi"/>
        </w:rPr>
      </w:pPr>
      <w:proofErr w:type="spellStart"/>
      <w:r w:rsidRPr="00B12461">
        <w:rPr>
          <w:rFonts w:asciiTheme="majorHAnsi" w:hAnsiTheme="majorHAnsi" w:cstheme="majorHAnsi"/>
        </w:rPr>
        <w:t>Členství</w:t>
      </w:r>
      <w:proofErr w:type="spellEnd"/>
      <w:r w:rsidRPr="00B12461">
        <w:rPr>
          <w:rFonts w:asciiTheme="majorHAnsi" w:hAnsiTheme="majorHAnsi" w:cstheme="majorHAnsi"/>
        </w:rPr>
        <w:t xml:space="preserve"> </w:t>
      </w:r>
      <w:proofErr w:type="spellStart"/>
      <w:r w:rsidRPr="00B12461">
        <w:rPr>
          <w:rFonts w:asciiTheme="majorHAnsi" w:hAnsiTheme="majorHAnsi" w:cstheme="majorHAnsi"/>
        </w:rPr>
        <w:t>ve</w:t>
      </w:r>
      <w:proofErr w:type="spellEnd"/>
      <w:r w:rsidRPr="00B12461">
        <w:rPr>
          <w:rFonts w:asciiTheme="majorHAnsi" w:hAnsiTheme="majorHAnsi" w:cstheme="majorHAnsi"/>
        </w:rPr>
        <w:t xml:space="preserve"> </w:t>
      </w:r>
      <w:proofErr w:type="spellStart"/>
      <w:r w:rsidRPr="00B12461">
        <w:rPr>
          <w:rFonts w:asciiTheme="majorHAnsi" w:hAnsiTheme="majorHAnsi" w:cstheme="majorHAnsi"/>
        </w:rPr>
        <w:t>světových</w:t>
      </w:r>
      <w:proofErr w:type="spellEnd"/>
      <w:r w:rsidRPr="00B12461">
        <w:rPr>
          <w:rFonts w:asciiTheme="majorHAnsi" w:hAnsiTheme="majorHAnsi" w:cstheme="majorHAnsi"/>
        </w:rPr>
        <w:t xml:space="preserve"> </w:t>
      </w:r>
      <w:proofErr w:type="spellStart"/>
      <w:r w:rsidRPr="00B12461">
        <w:rPr>
          <w:rFonts w:asciiTheme="majorHAnsi" w:hAnsiTheme="majorHAnsi" w:cstheme="majorHAnsi"/>
        </w:rPr>
        <w:t>institucích</w:t>
      </w:r>
      <w:proofErr w:type="spellEnd"/>
    </w:p>
    <w:p w14:paraId="5A3C2881" w14:textId="011EE02C" w:rsidR="00CF429F" w:rsidRPr="00B12461" w:rsidRDefault="00CF429F" w:rsidP="00CF429F">
      <w:pPr>
        <w:pStyle w:val="Seznamsodrkami2"/>
        <w:tabs>
          <w:tab w:val="clear" w:pos="720"/>
          <w:tab w:val="num" w:pos="1080"/>
        </w:tabs>
        <w:ind w:left="1080"/>
        <w:rPr>
          <w:rFonts w:asciiTheme="majorHAnsi" w:hAnsiTheme="majorHAnsi" w:cstheme="majorHAnsi"/>
        </w:rPr>
      </w:pPr>
      <w:proofErr w:type="spellStart"/>
      <w:r w:rsidRPr="00B12461">
        <w:rPr>
          <w:rFonts w:asciiTheme="majorHAnsi" w:hAnsiTheme="majorHAnsi" w:cstheme="majorHAnsi"/>
        </w:rPr>
        <w:t>Výroční</w:t>
      </w:r>
      <w:proofErr w:type="spellEnd"/>
      <w:r w:rsidRPr="00B12461">
        <w:rPr>
          <w:rFonts w:asciiTheme="majorHAnsi" w:hAnsiTheme="majorHAnsi" w:cstheme="majorHAnsi"/>
        </w:rPr>
        <w:t xml:space="preserve"> </w:t>
      </w:r>
      <w:proofErr w:type="spellStart"/>
      <w:r w:rsidRPr="00B12461">
        <w:rPr>
          <w:rFonts w:asciiTheme="majorHAnsi" w:hAnsiTheme="majorHAnsi" w:cstheme="majorHAnsi"/>
        </w:rPr>
        <w:t>zprávy</w:t>
      </w:r>
      <w:proofErr w:type="spellEnd"/>
    </w:p>
    <w:p w14:paraId="1AD7FFEE" w14:textId="3CF2A7F8" w:rsidR="00CF429F" w:rsidRPr="00B12461" w:rsidRDefault="00CF429F" w:rsidP="00CF429F">
      <w:pPr>
        <w:pStyle w:val="Seznamsodrkami2"/>
        <w:tabs>
          <w:tab w:val="clear" w:pos="720"/>
          <w:tab w:val="num" w:pos="1080"/>
        </w:tabs>
        <w:ind w:left="1080"/>
        <w:rPr>
          <w:rFonts w:asciiTheme="majorHAnsi" w:hAnsiTheme="majorHAnsi" w:cstheme="majorHAnsi"/>
        </w:rPr>
      </w:pPr>
      <w:proofErr w:type="spellStart"/>
      <w:r w:rsidRPr="00B12461">
        <w:rPr>
          <w:rFonts w:asciiTheme="majorHAnsi" w:hAnsiTheme="majorHAnsi" w:cstheme="majorHAnsi"/>
        </w:rPr>
        <w:t>Kontakty</w:t>
      </w:r>
      <w:proofErr w:type="spellEnd"/>
    </w:p>
    <w:p w14:paraId="00C64233" w14:textId="50E987B5" w:rsidR="00CF429F" w:rsidRPr="00B12461" w:rsidRDefault="00B12461" w:rsidP="00CF429F">
      <w:pPr>
        <w:pStyle w:val="Seznamsodrkami2"/>
        <w:tabs>
          <w:tab w:val="clear" w:pos="720"/>
          <w:tab w:val="num" w:pos="1080"/>
        </w:tabs>
        <w:ind w:left="1080"/>
        <w:rPr>
          <w:rFonts w:asciiTheme="majorHAnsi" w:hAnsiTheme="majorHAnsi" w:cstheme="majorHAnsi"/>
        </w:rPr>
      </w:pPr>
      <w:proofErr w:type="spellStart"/>
      <w:r w:rsidRPr="00B12461">
        <w:rPr>
          <w:rFonts w:asciiTheme="majorHAnsi" w:hAnsiTheme="majorHAnsi" w:cstheme="majorHAnsi"/>
        </w:rPr>
        <w:lastRenderedPageBreak/>
        <w:t>Volná</w:t>
      </w:r>
      <w:proofErr w:type="spellEnd"/>
      <w:r w:rsidRPr="00B12461">
        <w:rPr>
          <w:rFonts w:asciiTheme="majorHAnsi" w:hAnsiTheme="majorHAnsi" w:cstheme="majorHAnsi"/>
        </w:rPr>
        <w:t xml:space="preserve"> </w:t>
      </w:r>
      <w:proofErr w:type="spellStart"/>
      <w:r w:rsidRPr="00B12461">
        <w:rPr>
          <w:rFonts w:asciiTheme="majorHAnsi" w:hAnsiTheme="majorHAnsi" w:cstheme="majorHAnsi"/>
        </w:rPr>
        <w:t>místa</w:t>
      </w:r>
      <w:proofErr w:type="spellEnd"/>
    </w:p>
    <w:p w14:paraId="1317B0B3" w14:textId="710336E9" w:rsidR="00B12461" w:rsidRPr="00B12461" w:rsidRDefault="00B12461" w:rsidP="00CF429F">
      <w:pPr>
        <w:pStyle w:val="Seznamsodrkami2"/>
        <w:tabs>
          <w:tab w:val="clear" w:pos="720"/>
          <w:tab w:val="num" w:pos="1080"/>
        </w:tabs>
        <w:ind w:left="1080"/>
        <w:rPr>
          <w:rFonts w:asciiTheme="majorHAnsi" w:hAnsiTheme="majorHAnsi" w:cstheme="majorHAnsi"/>
        </w:rPr>
      </w:pPr>
      <w:proofErr w:type="spellStart"/>
      <w:r w:rsidRPr="00B12461">
        <w:rPr>
          <w:rFonts w:asciiTheme="majorHAnsi" w:hAnsiTheme="majorHAnsi" w:cstheme="majorHAnsi"/>
        </w:rPr>
        <w:t>Výběrová</w:t>
      </w:r>
      <w:proofErr w:type="spellEnd"/>
      <w:r w:rsidRPr="00B12461">
        <w:rPr>
          <w:rFonts w:asciiTheme="majorHAnsi" w:hAnsiTheme="majorHAnsi" w:cstheme="majorHAnsi"/>
        </w:rPr>
        <w:t xml:space="preserve"> </w:t>
      </w:r>
      <w:proofErr w:type="spellStart"/>
      <w:r w:rsidRPr="00B12461">
        <w:rPr>
          <w:rFonts w:asciiTheme="majorHAnsi" w:hAnsiTheme="majorHAnsi" w:cstheme="majorHAnsi"/>
        </w:rPr>
        <w:t>řízení</w:t>
      </w:r>
      <w:proofErr w:type="spellEnd"/>
    </w:p>
    <w:p w14:paraId="780054B0" w14:textId="1B720E02" w:rsidR="00B12461" w:rsidRPr="00B12461" w:rsidRDefault="00B12461" w:rsidP="00CF429F">
      <w:pPr>
        <w:pStyle w:val="Seznamsodrkami2"/>
        <w:tabs>
          <w:tab w:val="clear" w:pos="720"/>
          <w:tab w:val="num" w:pos="1080"/>
        </w:tabs>
        <w:ind w:left="1080"/>
        <w:rPr>
          <w:rFonts w:asciiTheme="majorHAnsi" w:hAnsiTheme="majorHAnsi" w:cstheme="majorHAnsi"/>
        </w:rPr>
      </w:pPr>
      <w:proofErr w:type="spellStart"/>
      <w:r w:rsidRPr="00B12461">
        <w:rPr>
          <w:rFonts w:asciiTheme="majorHAnsi" w:hAnsiTheme="majorHAnsi" w:cstheme="majorHAnsi"/>
        </w:rPr>
        <w:t>Povinně</w:t>
      </w:r>
      <w:proofErr w:type="spellEnd"/>
      <w:r w:rsidRPr="00B12461">
        <w:rPr>
          <w:rFonts w:asciiTheme="majorHAnsi" w:hAnsiTheme="majorHAnsi" w:cstheme="majorHAnsi"/>
        </w:rPr>
        <w:t xml:space="preserve"> </w:t>
      </w:r>
      <w:proofErr w:type="spellStart"/>
      <w:r w:rsidRPr="00B12461">
        <w:rPr>
          <w:rFonts w:asciiTheme="majorHAnsi" w:hAnsiTheme="majorHAnsi" w:cstheme="majorHAnsi"/>
        </w:rPr>
        <w:t>zveřejňované</w:t>
      </w:r>
      <w:proofErr w:type="spellEnd"/>
      <w:r w:rsidRPr="00B12461">
        <w:rPr>
          <w:rFonts w:asciiTheme="majorHAnsi" w:hAnsiTheme="majorHAnsi" w:cstheme="majorHAnsi"/>
        </w:rPr>
        <w:t xml:space="preserve"> </w:t>
      </w:r>
      <w:proofErr w:type="spellStart"/>
      <w:r w:rsidRPr="00B12461">
        <w:rPr>
          <w:rFonts w:asciiTheme="majorHAnsi" w:hAnsiTheme="majorHAnsi" w:cstheme="majorHAnsi"/>
        </w:rPr>
        <w:t>informace</w:t>
      </w:r>
      <w:proofErr w:type="spellEnd"/>
    </w:p>
    <w:p w14:paraId="104EB374" w14:textId="39AF201A" w:rsidR="00B12461" w:rsidRPr="00B12461" w:rsidRDefault="00B12461" w:rsidP="00CF429F">
      <w:pPr>
        <w:pStyle w:val="Seznamsodrkami2"/>
        <w:tabs>
          <w:tab w:val="clear" w:pos="720"/>
          <w:tab w:val="num" w:pos="1080"/>
        </w:tabs>
        <w:ind w:left="1080"/>
        <w:rPr>
          <w:rFonts w:asciiTheme="majorHAnsi" w:hAnsiTheme="majorHAnsi" w:cstheme="majorHAnsi"/>
        </w:rPr>
      </w:pPr>
      <w:proofErr w:type="spellStart"/>
      <w:r w:rsidRPr="00B12461">
        <w:rPr>
          <w:rFonts w:asciiTheme="majorHAnsi" w:hAnsiTheme="majorHAnsi" w:cstheme="majorHAnsi"/>
        </w:rPr>
        <w:t>Prohlášení</w:t>
      </w:r>
      <w:proofErr w:type="spellEnd"/>
      <w:r w:rsidRPr="00B12461">
        <w:rPr>
          <w:rFonts w:asciiTheme="majorHAnsi" w:hAnsiTheme="majorHAnsi" w:cstheme="majorHAnsi"/>
        </w:rPr>
        <w:t xml:space="preserve"> o </w:t>
      </w:r>
      <w:proofErr w:type="spellStart"/>
      <w:r w:rsidRPr="00B12461">
        <w:rPr>
          <w:rFonts w:asciiTheme="majorHAnsi" w:hAnsiTheme="majorHAnsi" w:cstheme="majorHAnsi"/>
        </w:rPr>
        <w:t>přístupnosti</w:t>
      </w:r>
      <w:proofErr w:type="spellEnd"/>
    </w:p>
    <w:p w14:paraId="60CCCF05" w14:textId="7D977DBF" w:rsidR="00B12461" w:rsidRPr="00B12461" w:rsidRDefault="00B12461" w:rsidP="00CF429F">
      <w:pPr>
        <w:pStyle w:val="Seznamsodrkami2"/>
        <w:tabs>
          <w:tab w:val="clear" w:pos="720"/>
          <w:tab w:val="num" w:pos="1080"/>
        </w:tabs>
        <w:ind w:left="1080"/>
        <w:rPr>
          <w:rFonts w:asciiTheme="majorHAnsi" w:hAnsiTheme="majorHAnsi" w:cstheme="majorHAnsi"/>
        </w:rPr>
      </w:pPr>
      <w:proofErr w:type="spellStart"/>
      <w:r w:rsidRPr="00B12461">
        <w:rPr>
          <w:rFonts w:asciiTheme="majorHAnsi" w:hAnsiTheme="majorHAnsi" w:cstheme="majorHAnsi"/>
        </w:rPr>
        <w:t>Dozorčí</w:t>
      </w:r>
      <w:proofErr w:type="spellEnd"/>
      <w:r w:rsidRPr="00B12461">
        <w:rPr>
          <w:rFonts w:asciiTheme="majorHAnsi" w:hAnsiTheme="majorHAnsi" w:cstheme="majorHAnsi"/>
        </w:rPr>
        <w:t xml:space="preserve"> rada</w:t>
      </w:r>
    </w:p>
    <w:p w14:paraId="59F17ED0" w14:textId="44BE600A" w:rsidR="00B12461" w:rsidRPr="000D3C85" w:rsidRDefault="00B12461" w:rsidP="00B12461">
      <w:pPr>
        <w:pStyle w:val="Seznamsodrkami2"/>
        <w:rPr>
          <w:rFonts w:asciiTheme="majorHAnsi" w:hAnsiTheme="majorHAnsi" w:cstheme="majorHAnsi"/>
          <w:lang w:val="pl-PL"/>
        </w:rPr>
      </w:pPr>
      <w:proofErr w:type="spellStart"/>
      <w:r w:rsidRPr="000D3C85">
        <w:rPr>
          <w:rFonts w:asciiTheme="majorHAnsi" w:hAnsiTheme="majorHAnsi" w:cstheme="majorHAnsi"/>
          <w:lang w:val="pl-PL"/>
        </w:rPr>
        <w:t>Zážitky</w:t>
      </w:r>
      <w:proofErr w:type="spellEnd"/>
      <w:r w:rsidRPr="000D3C85">
        <w:rPr>
          <w:rFonts w:asciiTheme="majorHAnsi" w:hAnsiTheme="majorHAnsi" w:cstheme="majorHAnsi"/>
          <w:lang w:val="pl-PL"/>
        </w:rPr>
        <w:t xml:space="preserve"> (</w:t>
      </w:r>
      <w:proofErr w:type="spellStart"/>
      <w:r w:rsidRPr="000D3C85">
        <w:rPr>
          <w:rFonts w:asciiTheme="majorHAnsi" w:hAnsiTheme="majorHAnsi" w:cstheme="majorHAnsi"/>
          <w:lang w:val="pl-PL"/>
        </w:rPr>
        <w:t>možnost</w:t>
      </w:r>
      <w:proofErr w:type="spellEnd"/>
      <w:r w:rsidRPr="000D3C85">
        <w:rPr>
          <w:rFonts w:asciiTheme="majorHAnsi" w:hAnsiTheme="majorHAnsi" w:cstheme="majorHAnsi"/>
          <w:lang w:val="pl-PL"/>
        </w:rPr>
        <w:t xml:space="preserve"> </w:t>
      </w:r>
      <w:proofErr w:type="spellStart"/>
      <w:r w:rsidRPr="000D3C85">
        <w:rPr>
          <w:rFonts w:asciiTheme="majorHAnsi" w:hAnsiTheme="majorHAnsi" w:cstheme="majorHAnsi"/>
          <w:lang w:val="pl-PL"/>
        </w:rPr>
        <w:t>přesunout</w:t>
      </w:r>
      <w:proofErr w:type="spellEnd"/>
      <w:r w:rsidRPr="000D3C85">
        <w:rPr>
          <w:rFonts w:asciiTheme="majorHAnsi" w:hAnsiTheme="majorHAnsi" w:cstheme="majorHAnsi"/>
          <w:lang w:val="pl-PL"/>
        </w:rPr>
        <w:t xml:space="preserve"> pod </w:t>
      </w:r>
      <w:proofErr w:type="spellStart"/>
      <w:r w:rsidRPr="000D3C85">
        <w:rPr>
          <w:rFonts w:asciiTheme="majorHAnsi" w:hAnsiTheme="majorHAnsi" w:cstheme="majorHAnsi"/>
          <w:lang w:val="pl-PL"/>
        </w:rPr>
        <w:t>Jdeme</w:t>
      </w:r>
      <w:proofErr w:type="spellEnd"/>
      <w:r w:rsidRPr="000D3C85">
        <w:rPr>
          <w:rFonts w:asciiTheme="majorHAnsi" w:hAnsiTheme="majorHAnsi" w:cstheme="majorHAnsi"/>
          <w:lang w:val="pl-PL"/>
        </w:rPr>
        <w:t xml:space="preserve"> do zoo)</w:t>
      </w:r>
    </w:p>
    <w:p w14:paraId="34BCC176" w14:textId="3148169C" w:rsidR="00B12461" w:rsidRPr="00B12461" w:rsidRDefault="00B12461" w:rsidP="00B12461">
      <w:pPr>
        <w:pStyle w:val="Seznamsodrkami2"/>
        <w:tabs>
          <w:tab w:val="clear" w:pos="720"/>
          <w:tab w:val="num" w:pos="1080"/>
        </w:tabs>
        <w:ind w:left="1080"/>
        <w:rPr>
          <w:rFonts w:asciiTheme="majorHAnsi" w:hAnsiTheme="majorHAnsi" w:cstheme="majorHAnsi"/>
        </w:rPr>
      </w:pPr>
      <w:proofErr w:type="spellStart"/>
      <w:r w:rsidRPr="00B12461">
        <w:rPr>
          <w:rFonts w:asciiTheme="majorHAnsi" w:hAnsiTheme="majorHAnsi" w:cstheme="majorHAnsi"/>
        </w:rPr>
        <w:t>Výchovně-vzdělávací</w:t>
      </w:r>
      <w:proofErr w:type="spellEnd"/>
      <w:r w:rsidRPr="00B12461">
        <w:rPr>
          <w:rFonts w:asciiTheme="majorHAnsi" w:hAnsiTheme="majorHAnsi" w:cstheme="majorHAnsi"/>
        </w:rPr>
        <w:t xml:space="preserve"> </w:t>
      </w:r>
      <w:proofErr w:type="spellStart"/>
      <w:r w:rsidRPr="00B12461">
        <w:rPr>
          <w:rFonts w:asciiTheme="majorHAnsi" w:hAnsiTheme="majorHAnsi" w:cstheme="majorHAnsi"/>
        </w:rPr>
        <w:t>zážitkové</w:t>
      </w:r>
      <w:proofErr w:type="spellEnd"/>
      <w:r w:rsidRPr="00B12461">
        <w:rPr>
          <w:rFonts w:asciiTheme="majorHAnsi" w:hAnsiTheme="majorHAnsi" w:cstheme="majorHAnsi"/>
        </w:rPr>
        <w:t xml:space="preserve"> </w:t>
      </w:r>
      <w:proofErr w:type="spellStart"/>
      <w:r w:rsidRPr="00B12461">
        <w:rPr>
          <w:rFonts w:asciiTheme="majorHAnsi" w:hAnsiTheme="majorHAnsi" w:cstheme="majorHAnsi"/>
        </w:rPr>
        <w:t>program</w:t>
      </w:r>
      <w:r w:rsidR="000D3C85">
        <w:rPr>
          <w:rFonts w:asciiTheme="majorHAnsi" w:hAnsiTheme="majorHAnsi" w:cstheme="majorHAnsi"/>
        </w:rPr>
        <w:t>y</w:t>
      </w:r>
      <w:proofErr w:type="spellEnd"/>
    </w:p>
    <w:p w14:paraId="3000ADD2" w14:textId="1F2CA358" w:rsidR="00B12461" w:rsidRPr="00B12461" w:rsidRDefault="00B12461" w:rsidP="00B12461">
      <w:pPr>
        <w:pStyle w:val="Seznamsodrkami2"/>
        <w:tabs>
          <w:tab w:val="clear" w:pos="720"/>
          <w:tab w:val="num" w:pos="1080"/>
        </w:tabs>
        <w:ind w:left="1080"/>
        <w:rPr>
          <w:rFonts w:asciiTheme="majorHAnsi" w:hAnsiTheme="majorHAnsi" w:cstheme="majorHAnsi"/>
        </w:rPr>
      </w:pPr>
      <w:proofErr w:type="spellStart"/>
      <w:r w:rsidRPr="00B12461">
        <w:rPr>
          <w:rFonts w:asciiTheme="majorHAnsi" w:hAnsiTheme="majorHAnsi" w:cstheme="majorHAnsi"/>
        </w:rPr>
        <w:t>Večerní</w:t>
      </w:r>
      <w:proofErr w:type="spellEnd"/>
      <w:r w:rsidRPr="00B12461">
        <w:rPr>
          <w:rFonts w:asciiTheme="majorHAnsi" w:hAnsiTheme="majorHAnsi" w:cstheme="majorHAnsi"/>
        </w:rPr>
        <w:t xml:space="preserve"> </w:t>
      </w:r>
      <w:proofErr w:type="spellStart"/>
      <w:r w:rsidRPr="00B12461">
        <w:rPr>
          <w:rFonts w:asciiTheme="majorHAnsi" w:hAnsiTheme="majorHAnsi" w:cstheme="majorHAnsi"/>
        </w:rPr>
        <w:t>prohlídky</w:t>
      </w:r>
      <w:proofErr w:type="spellEnd"/>
      <w:r w:rsidRPr="00B12461">
        <w:rPr>
          <w:rFonts w:asciiTheme="majorHAnsi" w:hAnsiTheme="majorHAnsi" w:cstheme="majorHAnsi"/>
        </w:rPr>
        <w:t xml:space="preserve"> se </w:t>
      </w:r>
      <w:proofErr w:type="spellStart"/>
      <w:r w:rsidRPr="00B12461">
        <w:rPr>
          <w:rFonts w:asciiTheme="majorHAnsi" w:hAnsiTheme="majorHAnsi" w:cstheme="majorHAnsi"/>
        </w:rPr>
        <w:t>zoologem</w:t>
      </w:r>
      <w:proofErr w:type="spellEnd"/>
    </w:p>
    <w:p w14:paraId="572A129E" w14:textId="1C3ABBE7" w:rsidR="00B12461" w:rsidRPr="00B12461" w:rsidRDefault="00B12461" w:rsidP="00B12461">
      <w:pPr>
        <w:pStyle w:val="Seznamsodrkami2"/>
        <w:tabs>
          <w:tab w:val="clear" w:pos="720"/>
          <w:tab w:val="num" w:pos="1080"/>
        </w:tabs>
        <w:ind w:left="1080"/>
        <w:rPr>
          <w:rFonts w:asciiTheme="majorHAnsi" w:hAnsiTheme="majorHAnsi" w:cstheme="majorHAnsi"/>
        </w:rPr>
      </w:pPr>
      <w:proofErr w:type="spellStart"/>
      <w:r w:rsidRPr="00B12461">
        <w:rPr>
          <w:rFonts w:asciiTheme="majorHAnsi" w:hAnsiTheme="majorHAnsi" w:cstheme="majorHAnsi"/>
        </w:rPr>
        <w:t>Zoovláček</w:t>
      </w:r>
      <w:proofErr w:type="spellEnd"/>
    </w:p>
    <w:p w14:paraId="10E501AC" w14:textId="28B1385A" w:rsidR="00B12461" w:rsidRPr="00B12461" w:rsidRDefault="00B12461" w:rsidP="00B12461">
      <w:pPr>
        <w:pStyle w:val="Seznamsodrkami2"/>
        <w:rPr>
          <w:rFonts w:asciiTheme="majorHAnsi" w:hAnsiTheme="majorHAnsi" w:cstheme="majorHAnsi"/>
        </w:rPr>
      </w:pPr>
      <w:proofErr w:type="spellStart"/>
      <w:r w:rsidRPr="00B12461">
        <w:rPr>
          <w:rFonts w:asciiTheme="majorHAnsi" w:hAnsiTheme="majorHAnsi" w:cstheme="majorHAnsi"/>
        </w:rPr>
        <w:t>Ochranářské</w:t>
      </w:r>
      <w:proofErr w:type="spellEnd"/>
      <w:r w:rsidRPr="00B12461">
        <w:rPr>
          <w:rFonts w:asciiTheme="majorHAnsi" w:hAnsiTheme="majorHAnsi" w:cstheme="majorHAnsi"/>
        </w:rPr>
        <w:t xml:space="preserve"> projekty</w:t>
      </w:r>
    </w:p>
    <w:p w14:paraId="6E04CEAA" w14:textId="022DD9F4" w:rsidR="00B12461" w:rsidRPr="00B12461" w:rsidRDefault="00B12461" w:rsidP="00B12461">
      <w:pPr>
        <w:pStyle w:val="Seznamsodrkami2"/>
        <w:tabs>
          <w:tab w:val="clear" w:pos="720"/>
          <w:tab w:val="num" w:pos="1080"/>
        </w:tabs>
        <w:ind w:left="1080"/>
        <w:rPr>
          <w:rFonts w:asciiTheme="majorHAnsi" w:hAnsiTheme="majorHAnsi" w:cstheme="majorHAnsi"/>
        </w:rPr>
      </w:pPr>
      <w:proofErr w:type="spellStart"/>
      <w:r w:rsidRPr="00B12461">
        <w:rPr>
          <w:rFonts w:asciiTheme="majorHAnsi" w:hAnsiTheme="majorHAnsi" w:cstheme="majorHAnsi"/>
        </w:rPr>
        <w:t>Pesisir</w:t>
      </w:r>
      <w:proofErr w:type="spellEnd"/>
      <w:r w:rsidRPr="00B12461">
        <w:rPr>
          <w:rFonts w:asciiTheme="majorHAnsi" w:hAnsiTheme="majorHAnsi" w:cstheme="majorHAnsi"/>
        </w:rPr>
        <w:t xml:space="preserve"> Balikpapan</w:t>
      </w:r>
    </w:p>
    <w:p w14:paraId="41888DFB" w14:textId="4A499F7C" w:rsidR="00B12461" w:rsidRPr="00B12461" w:rsidRDefault="00B12461" w:rsidP="00B12461">
      <w:pPr>
        <w:pStyle w:val="Seznamsodrkami2"/>
        <w:tabs>
          <w:tab w:val="clear" w:pos="720"/>
          <w:tab w:val="num" w:pos="1080"/>
        </w:tabs>
        <w:ind w:left="1080"/>
        <w:rPr>
          <w:rFonts w:asciiTheme="majorHAnsi" w:hAnsiTheme="majorHAnsi" w:cstheme="majorHAnsi"/>
        </w:rPr>
      </w:pPr>
      <w:r w:rsidRPr="00B12461">
        <w:rPr>
          <w:rFonts w:asciiTheme="majorHAnsi" w:hAnsiTheme="majorHAnsi" w:cstheme="majorHAnsi"/>
        </w:rPr>
        <w:t>The Kukang Rescue Program</w:t>
      </w:r>
    </w:p>
    <w:p w14:paraId="6EB1680C" w14:textId="7A500599" w:rsidR="00B12461" w:rsidRPr="00B12461" w:rsidRDefault="00B12461" w:rsidP="00B12461">
      <w:pPr>
        <w:pStyle w:val="Seznamsodrkami2"/>
        <w:tabs>
          <w:tab w:val="clear" w:pos="720"/>
          <w:tab w:val="num" w:pos="1080"/>
        </w:tabs>
        <w:ind w:left="1080"/>
        <w:rPr>
          <w:rFonts w:asciiTheme="majorHAnsi" w:hAnsiTheme="majorHAnsi" w:cstheme="majorHAnsi"/>
        </w:rPr>
      </w:pPr>
      <w:proofErr w:type="spellStart"/>
      <w:r w:rsidRPr="00B12461">
        <w:rPr>
          <w:rFonts w:asciiTheme="majorHAnsi" w:hAnsiTheme="majorHAnsi" w:cstheme="majorHAnsi"/>
        </w:rPr>
        <w:t>Kampaně</w:t>
      </w:r>
      <w:proofErr w:type="spellEnd"/>
      <w:r w:rsidRPr="00B12461">
        <w:rPr>
          <w:rFonts w:asciiTheme="majorHAnsi" w:hAnsiTheme="majorHAnsi" w:cstheme="majorHAnsi"/>
        </w:rPr>
        <w:t xml:space="preserve"> EAZA</w:t>
      </w:r>
    </w:p>
    <w:p w14:paraId="21363603" w14:textId="31FEC460" w:rsidR="00B12461" w:rsidRPr="00B12461" w:rsidRDefault="00B12461" w:rsidP="00B12461">
      <w:pPr>
        <w:pStyle w:val="Seznamsodrkami2"/>
        <w:rPr>
          <w:rFonts w:asciiTheme="majorHAnsi" w:hAnsiTheme="majorHAnsi" w:cstheme="majorHAnsi"/>
        </w:rPr>
      </w:pPr>
      <w:proofErr w:type="spellStart"/>
      <w:r w:rsidRPr="00B12461">
        <w:rPr>
          <w:rFonts w:asciiTheme="majorHAnsi" w:hAnsiTheme="majorHAnsi" w:cstheme="majorHAnsi"/>
        </w:rPr>
        <w:t>Školy</w:t>
      </w:r>
      <w:proofErr w:type="spellEnd"/>
      <w:r w:rsidRPr="00B12461">
        <w:rPr>
          <w:rFonts w:asciiTheme="majorHAnsi" w:hAnsiTheme="majorHAnsi" w:cstheme="majorHAnsi"/>
        </w:rPr>
        <w:t xml:space="preserve"> a </w:t>
      </w:r>
      <w:proofErr w:type="spellStart"/>
      <w:r w:rsidRPr="00B12461">
        <w:rPr>
          <w:rFonts w:asciiTheme="majorHAnsi" w:hAnsiTheme="majorHAnsi" w:cstheme="majorHAnsi"/>
        </w:rPr>
        <w:t>skupiny</w:t>
      </w:r>
      <w:proofErr w:type="spellEnd"/>
    </w:p>
    <w:p w14:paraId="101EABC5" w14:textId="35982B79" w:rsidR="00B12461" w:rsidRPr="00B12461" w:rsidRDefault="00B12461" w:rsidP="00B12461">
      <w:pPr>
        <w:pStyle w:val="Seznamsodrkami2"/>
        <w:tabs>
          <w:tab w:val="clear" w:pos="720"/>
          <w:tab w:val="num" w:pos="1080"/>
        </w:tabs>
        <w:ind w:left="1080"/>
        <w:rPr>
          <w:rFonts w:asciiTheme="majorHAnsi" w:hAnsiTheme="majorHAnsi" w:cstheme="majorHAnsi"/>
        </w:rPr>
      </w:pPr>
      <w:proofErr w:type="spellStart"/>
      <w:r w:rsidRPr="00B12461">
        <w:rPr>
          <w:rFonts w:asciiTheme="majorHAnsi" w:hAnsiTheme="majorHAnsi" w:cstheme="majorHAnsi"/>
        </w:rPr>
        <w:t>Výukové</w:t>
      </w:r>
      <w:proofErr w:type="spellEnd"/>
      <w:r w:rsidRPr="00B12461">
        <w:rPr>
          <w:rFonts w:asciiTheme="majorHAnsi" w:hAnsiTheme="majorHAnsi" w:cstheme="majorHAnsi"/>
        </w:rPr>
        <w:t xml:space="preserve"> </w:t>
      </w:r>
      <w:proofErr w:type="spellStart"/>
      <w:r w:rsidRPr="00B12461">
        <w:rPr>
          <w:rFonts w:asciiTheme="majorHAnsi" w:hAnsiTheme="majorHAnsi" w:cstheme="majorHAnsi"/>
        </w:rPr>
        <w:t>program</w:t>
      </w:r>
      <w:r w:rsidR="000D3C85">
        <w:rPr>
          <w:rFonts w:asciiTheme="majorHAnsi" w:hAnsiTheme="majorHAnsi" w:cstheme="majorHAnsi"/>
        </w:rPr>
        <w:t>y</w:t>
      </w:r>
      <w:proofErr w:type="spellEnd"/>
    </w:p>
    <w:p w14:paraId="68362BE5" w14:textId="24E8E301" w:rsidR="00B12461" w:rsidRPr="00B12461" w:rsidRDefault="00B12461" w:rsidP="00B12461">
      <w:pPr>
        <w:pStyle w:val="Seznamsodrkami2"/>
        <w:tabs>
          <w:tab w:val="clear" w:pos="720"/>
          <w:tab w:val="num" w:pos="1080"/>
        </w:tabs>
        <w:ind w:left="1080"/>
        <w:rPr>
          <w:rFonts w:asciiTheme="majorHAnsi" w:hAnsiTheme="majorHAnsi" w:cstheme="majorHAnsi"/>
        </w:rPr>
      </w:pPr>
      <w:proofErr w:type="spellStart"/>
      <w:r w:rsidRPr="00B12461">
        <w:rPr>
          <w:rFonts w:asciiTheme="majorHAnsi" w:hAnsiTheme="majorHAnsi" w:cstheme="majorHAnsi"/>
        </w:rPr>
        <w:t>Komentovaná</w:t>
      </w:r>
      <w:proofErr w:type="spellEnd"/>
      <w:r w:rsidRPr="00B12461">
        <w:rPr>
          <w:rFonts w:asciiTheme="majorHAnsi" w:hAnsiTheme="majorHAnsi" w:cstheme="majorHAnsi"/>
        </w:rPr>
        <w:t xml:space="preserve"> </w:t>
      </w:r>
      <w:proofErr w:type="spellStart"/>
      <w:r w:rsidRPr="00B12461">
        <w:rPr>
          <w:rFonts w:asciiTheme="majorHAnsi" w:hAnsiTheme="majorHAnsi" w:cstheme="majorHAnsi"/>
        </w:rPr>
        <w:t>prohlídka</w:t>
      </w:r>
      <w:proofErr w:type="spellEnd"/>
    </w:p>
    <w:p w14:paraId="230B4567" w14:textId="6D623DC1" w:rsidR="00B12461" w:rsidRPr="00B12461" w:rsidRDefault="00B12461" w:rsidP="00B12461">
      <w:pPr>
        <w:pStyle w:val="Seznamsodrkami2"/>
        <w:tabs>
          <w:tab w:val="clear" w:pos="720"/>
          <w:tab w:val="num" w:pos="1080"/>
        </w:tabs>
        <w:ind w:left="1080"/>
        <w:rPr>
          <w:rFonts w:asciiTheme="majorHAnsi" w:hAnsiTheme="majorHAnsi" w:cstheme="majorHAnsi"/>
        </w:rPr>
      </w:pPr>
      <w:proofErr w:type="spellStart"/>
      <w:r w:rsidRPr="00B12461">
        <w:rPr>
          <w:rFonts w:asciiTheme="majorHAnsi" w:hAnsiTheme="majorHAnsi" w:cstheme="majorHAnsi"/>
        </w:rPr>
        <w:t>Zdobení</w:t>
      </w:r>
      <w:proofErr w:type="spellEnd"/>
      <w:r w:rsidRPr="00B12461">
        <w:rPr>
          <w:rFonts w:asciiTheme="majorHAnsi" w:hAnsiTheme="majorHAnsi" w:cstheme="majorHAnsi"/>
        </w:rPr>
        <w:t xml:space="preserve"> </w:t>
      </w:r>
      <w:proofErr w:type="spellStart"/>
      <w:r w:rsidRPr="00B12461">
        <w:rPr>
          <w:rFonts w:asciiTheme="majorHAnsi" w:hAnsiTheme="majorHAnsi" w:cstheme="majorHAnsi"/>
        </w:rPr>
        <w:t>stromečků</w:t>
      </w:r>
      <w:proofErr w:type="spellEnd"/>
    </w:p>
    <w:p w14:paraId="1D4A6467" w14:textId="2D6C918B" w:rsidR="00B12461" w:rsidRPr="00B12461" w:rsidRDefault="00B12461" w:rsidP="00B12461">
      <w:pPr>
        <w:pStyle w:val="Seznamsodrkami2"/>
        <w:rPr>
          <w:rFonts w:asciiTheme="majorHAnsi" w:hAnsiTheme="majorHAnsi" w:cstheme="majorHAnsi"/>
        </w:rPr>
      </w:pPr>
      <w:proofErr w:type="spellStart"/>
      <w:r w:rsidRPr="00B12461">
        <w:rPr>
          <w:rFonts w:asciiTheme="majorHAnsi" w:hAnsiTheme="majorHAnsi" w:cstheme="majorHAnsi"/>
        </w:rPr>
        <w:t>Podpořte</w:t>
      </w:r>
      <w:proofErr w:type="spellEnd"/>
      <w:r w:rsidRPr="00B12461">
        <w:rPr>
          <w:rFonts w:asciiTheme="majorHAnsi" w:hAnsiTheme="majorHAnsi" w:cstheme="majorHAnsi"/>
        </w:rPr>
        <w:t xml:space="preserve"> </w:t>
      </w:r>
      <w:proofErr w:type="spellStart"/>
      <w:r w:rsidRPr="00B12461">
        <w:rPr>
          <w:rFonts w:asciiTheme="majorHAnsi" w:hAnsiTheme="majorHAnsi" w:cstheme="majorHAnsi"/>
        </w:rPr>
        <w:t>nás</w:t>
      </w:r>
      <w:proofErr w:type="spellEnd"/>
    </w:p>
    <w:p w14:paraId="722AB550" w14:textId="05DBA5FE" w:rsidR="00B12461" w:rsidRPr="000D3C85" w:rsidRDefault="00B12461" w:rsidP="00B12461">
      <w:pPr>
        <w:pStyle w:val="Seznamsodrkami2"/>
        <w:tabs>
          <w:tab w:val="clear" w:pos="720"/>
          <w:tab w:val="num" w:pos="1080"/>
        </w:tabs>
        <w:ind w:left="1080"/>
        <w:rPr>
          <w:rFonts w:asciiTheme="majorHAnsi" w:hAnsiTheme="majorHAnsi" w:cstheme="majorHAnsi"/>
          <w:lang w:val="pl-PL"/>
        </w:rPr>
      </w:pPr>
      <w:proofErr w:type="spellStart"/>
      <w:r w:rsidRPr="000D3C85">
        <w:rPr>
          <w:rFonts w:asciiTheme="majorHAnsi" w:hAnsiTheme="majorHAnsi" w:cstheme="majorHAnsi"/>
          <w:lang w:val="pl-PL"/>
        </w:rPr>
        <w:t>Symbolická</w:t>
      </w:r>
      <w:proofErr w:type="spellEnd"/>
      <w:r w:rsidRPr="000D3C85">
        <w:rPr>
          <w:rFonts w:asciiTheme="majorHAnsi" w:hAnsiTheme="majorHAnsi" w:cstheme="majorHAnsi"/>
          <w:lang w:val="pl-PL"/>
        </w:rPr>
        <w:t xml:space="preserve"> </w:t>
      </w:r>
      <w:proofErr w:type="spellStart"/>
      <w:r w:rsidRPr="000D3C85">
        <w:rPr>
          <w:rFonts w:asciiTheme="majorHAnsi" w:hAnsiTheme="majorHAnsi" w:cstheme="majorHAnsi"/>
          <w:lang w:val="pl-PL"/>
        </w:rPr>
        <w:t>adopce</w:t>
      </w:r>
      <w:proofErr w:type="spellEnd"/>
      <w:r w:rsidRPr="000D3C85">
        <w:rPr>
          <w:rFonts w:asciiTheme="majorHAnsi" w:hAnsiTheme="majorHAnsi" w:cstheme="majorHAnsi"/>
          <w:lang w:val="pl-PL"/>
        </w:rPr>
        <w:t xml:space="preserve"> </w:t>
      </w:r>
      <w:proofErr w:type="spellStart"/>
      <w:r w:rsidRPr="000D3C85">
        <w:rPr>
          <w:rFonts w:asciiTheme="majorHAnsi" w:hAnsiTheme="majorHAnsi" w:cstheme="majorHAnsi"/>
          <w:lang w:val="pl-PL"/>
        </w:rPr>
        <w:t>zvíř</w:t>
      </w:r>
      <w:r w:rsidR="000D3C85">
        <w:rPr>
          <w:rFonts w:asciiTheme="majorHAnsi" w:hAnsiTheme="majorHAnsi" w:cstheme="majorHAnsi"/>
          <w:lang w:val="pl-PL"/>
        </w:rPr>
        <w:t>a</w:t>
      </w:r>
      <w:r w:rsidRPr="000D3C85">
        <w:rPr>
          <w:rFonts w:asciiTheme="majorHAnsi" w:hAnsiTheme="majorHAnsi" w:cstheme="majorHAnsi"/>
          <w:lang w:val="pl-PL"/>
        </w:rPr>
        <w:t>t</w:t>
      </w:r>
      <w:proofErr w:type="spellEnd"/>
      <w:r w:rsidRPr="000D3C85">
        <w:rPr>
          <w:rFonts w:asciiTheme="majorHAnsi" w:hAnsiTheme="majorHAnsi" w:cstheme="majorHAnsi"/>
          <w:lang w:val="pl-PL"/>
        </w:rPr>
        <w:t xml:space="preserve"> – </w:t>
      </w:r>
      <w:proofErr w:type="spellStart"/>
      <w:r w:rsidRPr="000D3C85">
        <w:rPr>
          <w:rFonts w:asciiTheme="majorHAnsi" w:hAnsiTheme="majorHAnsi" w:cstheme="majorHAnsi"/>
          <w:lang w:val="pl-PL"/>
        </w:rPr>
        <w:t>vysvětlení</w:t>
      </w:r>
      <w:proofErr w:type="spellEnd"/>
      <w:r w:rsidRPr="000D3C85">
        <w:rPr>
          <w:rFonts w:asciiTheme="majorHAnsi" w:hAnsiTheme="majorHAnsi" w:cstheme="majorHAnsi"/>
          <w:lang w:val="pl-PL"/>
        </w:rPr>
        <w:t xml:space="preserve"> a </w:t>
      </w:r>
      <w:proofErr w:type="spellStart"/>
      <w:r w:rsidRPr="000D3C85">
        <w:rPr>
          <w:rFonts w:asciiTheme="majorHAnsi" w:hAnsiTheme="majorHAnsi" w:cstheme="majorHAnsi"/>
          <w:lang w:val="pl-PL"/>
        </w:rPr>
        <w:t>odkaz</w:t>
      </w:r>
      <w:proofErr w:type="spellEnd"/>
      <w:r w:rsidRPr="000D3C85">
        <w:rPr>
          <w:rFonts w:asciiTheme="majorHAnsi" w:hAnsiTheme="majorHAnsi" w:cstheme="majorHAnsi"/>
          <w:lang w:val="pl-PL"/>
        </w:rPr>
        <w:t xml:space="preserve"> na e-shop</w:t>
      </w:r>
    </w:p>
    <w:p w14:paraId="2D7623FF" w14:textId="158A604E" w:rsidR="00B12461" w:rsidRPr="000D3C85" w:rsidRDefault="00B12461" w:rsidP="00B12461">
      <w:pPr>
        <w:pStyle w:val="Seznamsodrkami2"/>
        <w:tabs>
          <w:tab w:val="clear" w:pos="720"/>
          <w:tab w:val="num" w:pos="1080"/>
        </w:tabs>
        <w:ind w:left="1080"/>
        <w:rPr>
          <w:rFonts w:asciiTheme="majorHAnsi" w:hAnsiTheme="majorHAnsi" w:cstheme="majorHAnsi"/>
          <w:lang w:val="pl-PL"/>
        </w:rPr>
      </w:pPr>
      <w:r w:rsidRPr="000D3C85">
        <w:rPr>
          <w:rFonts w:asciiTheme="majorHAnsi" w:hAnsiTheme="majorHAnsi" w:cstheme="majorHAnsi"/>
          <w:lang w:val="pl-PL"/>
        </w:rPr>
        <w:t xml:space="preserve">Patron zoo – </w:t>
      </w:r>
      <w:proofErr w:type="spellStart"/>
      <w:r w:rsidRPr="000D3C85">
        <w:rPr>
          <w:rFonts w:asciiTheme="majorHAnsi" w:hAnsiTheme="majorHAnsi" w:cstheme="majorHAnsi"/>
          <w:lang w:val="pl-PL"/>
        </w:rPr>
        <w:t>vysvětlení</w:t>
      </w:r>
      <w:proofErr w:type="spellEnd"/>
      <w:r w:rsidRPr="000D3C85">
        <w:rPr>
          <w:rFonts w:asciiTheme="majorHAnsi" w:hAnsiTheme="majorHAnsi" w:cstheme="majorHAnsi"/>
          <w:lang w:val="pl-PL"/>
        </w:rPr>
        <w:t xml:space="preserve"> a </w:t>
      </w:r>
      <w:proofErr w:type="spellStart"/>
      <w:r w:rsidRPr="000D3C85">
        <w:rPr>
          <w:rFonts w:asciiTheme="majorHAnsi" w:hAnsiTheme="majorHAnsi" w:cstheme="majorHAnsi"/>
          <w:lang w:val="pl-PL"/>
        </w:rPr>
        <w:t>odkaz</w:t>
      </w:r>
      <w:proofErr w:type="spellEnd"/>
      <w:r w:rsidRPr="000D3C85">
        <w:rPr>
          <w:rFonts w:asciiTheme="majorHAnsi" w:hAnsiTheme="majorHAnsi" w:cstheme="majorHAnsi"/>
          <w:lang w:val="pl-PL"/>
        </w:rPr>
        <w:t xml:space="preserve"> na </w:t>
      </w:r>
      <w:proofErr w:type="spellStart"/>
      <w:r w:rsidRPr="000D3C85">
        <w:rPr>
          <w:rFonts w:asciiTheme="majorHAnsi" w:hAnsiTheme="majorHAnsi" w:cstheme="majorHAnsi"/>
          <w:lang w:val="pl-PL"/>
        </w:rPr>
        <w:t>Darujme</w:t>
      </w:r>
      <w:proofErr w:type="spellEnd"/>
    </w:p>
    <w:p w14:paraId="46C05765" w14:textId="2752C82B" w:rsidR="00B12461" w:rsidRPr="00B12461" w:rsidRDefault="00B12461" w:rsidP="00B12461">
      <w:pPr>
        <w:pStyle w:val="Seznamsodrkami2"/>
        <w:tabs>
          <w:tab w:val="clear" w:pos="720"/>
          <w:tab w:val="num" w:pos="1080"/>
        </w:tabs>
        <w:ind w:left="1080"/>
        <w:rPr>
          <w:rFonts w:asciiTheme="majorHAnsi" w:hAnsiTheme="majorHAnsi" w:cstheme="majorHAnsi"/>
        </w:rPr>
      </w:pPr>
      <w:proofErr w:type="spellStart"/>
      <w:r w:rsidRPr="00B12461">
        <w:rPr>
          <w:rFonts w:asciiTheme="majorHAnsi" w:hAnsiTheme="majorHAnsi" w:cstheme="majorHAnsi"/>
        </w:rPr>
        <w:t>Veřejné</w:t>
      </w:r>
      <w:proofErr w:type="spellEnd"/>
      <w:r w:rsidRPr="00B12461">
        <w:rPr>
          <w:rFonts w:asciiTheme="majorHAnsi" w:hAnsiTheme="majorHAnsi" w:cstheme="majorHAnsi"/>
        </w:rPr>
        <w:t xml:space="preserve"> </w:t>
      </w:r>
      <w:proofErr w:type="spellStart"/>
      <w:r w:rsidRPr="00B12461">
        <w:rPr>
          <w:rFonts w:asciiTheme="majorHAnsi" w:hAnsiTheme="majorHAnsi" w:cstheme="majorHAnsi"/>
        </w:rPr>
        <w:t>sbírky</w:t>
      </w:r>
      <w:proofErr w:type="spellEnd"/>
    </w:p>
    <w:p w14:paraId="02B35583" w14:textId="490DB9A3" w:rsidR="00B12461" w:rsidRPr="00B12461" w:rsidRDefault="00B12461" w:rsidP="00B12461">
      <w:pPr>
        <w:pStyle w:val="Seznamsodrkami2"/>
        <w:tabs>
          <w:tab w:val="clear" w:pos="720"/>
          <w:tab w:val="num" w:pos="1080"/>
        </w:tabs>
        <w:ind w:left="1080"/>
        <w:rPr>
          <w:rFonts w:asciiTheme="majorHAnsi" w:hAnsiTheme="majorHAnsi" w:cstheme="majorHAnsi"/>
        </w:rPr>
      </w:pPr>
      <w:proofErr w:type="spellStart"/>
      <w:r w:rsidRPr="00B12461">
        <w:rPr>
          <w:rFonts w:asciiTheme="majorHAnsi" w:hAnsiTheme="majorHAnsi" w:cstheme="majorHAnsi"/>
        </w:rPr>
        <w:t>Firemní</w:t>
      </w:r>
      <w:proofErr w:type="spellEnd"/>
      <w:r w:rsidRPr="00B12461">
        <w:rPr>
          <w:rFonts w:asciiTheme="majorHAnsi" w:hAnsiTheme="majorHAnsi" w:cstheme="majorHAnsi"/>
        </w:rPr>
        <w:t xml:space="preserve"> </w:t>
      </w:r>
      <w:proofErr w:type="spellStart"/>
      <w:r w:rsidRPr="00B12461">
        <w:rPr>
          <w:rFonts w:asciiTheme="majorHAnsi" w:hAnsiTheme="majorHAnsi" w:cstheme="majorHAnsi"/>
        </w:rPr>
        <w:t>dobrovolnictví</w:t>
      </w:r>
      <w:proofErr w:type="spellEnd"/>
    </w:p>
    <w:p w14:paraId="2ECFE318" w14:textId="6C1A46D9" w:rsidR="00B12461" w:rsidRPr="00B12461" w:rsidRDefault="00B12461" w:rsidP="00B12461">
      <w:pPr>
        <w:pStyle w:val="Seznamsodrkami2"/>
        <w:tabs>
          <w:tab w:val="clear" w:pos="720"/>
          <w:tab w:val="num" w:pos="1080"/>
        </w:tabs>
        <w:ind w:left="1080"/>
        <w:rPr>
          <w:rFonts w:asciiTheme="majorHAnsi" w:hAnsiTheme="majorHAnsi" w:cstheme="majorHAnsi"/>
        </w:rPr>
      </w:pPr>
      <w:r w:rsidRPr="00B12461">
        <w:rPr>
          <w:rFonts w:asciiTheme="majorHAnsi" w:hAnsiTheme="majorHAnsi" w:cstheme="majorHAnsi"/>
        </w:rPr>
        <w:t>E-shop</w:t>
      </w:r>
    </w:p>
    <w:p w14:paraId="3ACFE706" w14:textId="653CA038" w:rsidR="00B12461" w:rsidRPr="00B12461" w:rsidRDefault="00B12461" w:rsidP="00B12461">
      <w:pPr>
        <w:pStyle w:val="Seznamsodrkami2"/>
        <w:tabs>
          <w:tab w:val="clear" w:pos="720"/>
          <w:tab w:val="num" w:pos="1080"/>
        </w:tabs>
        <w:ind w:left="1080"/>
        <w:rPr>
          <w:rFonts w:asciiTheme="majorHAnsi" w:hAnsiTheme="majorHAnsi" w:cstheme="majorHAnsi"/>
        </w:rPr>
      </w:pPr>
      <w:proofErr w:type="spellStart"/>
      <w:r w:rsidRPr="00B12461">
        <w:rPr>
          <w:rFonts w:asciiTheme="majorHAnsi" w:hAnsiTheme="majorHAnsi" w:cstheme="majorHAnsi"/>
        </w:rPr>
        <w:t>Naši</w:t>
      </w:r>
      <w:proofErr w:type="spellEnd"/>
      <w:r w:rsidRPr="00B12461">
        <w:rPr>
          <w:rFonts w:asciiTheme="majorHAnsi" w:hAnsiTheme="majorHAnsi" w:cstheme="majorHAnsi"/>
        </w:rPr>
        <w:t xml:space="preserve"> </w:t>
      </w:r>
      <w:proofErr w:type="spellStart"/>
      <w:r w:rsidRPr="00B12461">
        <w:rPr>
          <w:rFonts w:asciiTheme="majorHAnsi" w:hAnsiTheme="majorHAnsi" w:cstheme="majorHAnsi"/>
        </w:rPr>
        <w:t>partneři</w:t>
      </w:r>
      <w:proofErr w:type="spellEnd"/>
    </w:p>
    <w:p w14:paraId="1851E595" w14:textId="09EE35F0" w:rsidR="00753F7C" w:rsidRPr="00B12461" w:rsidRDefault="0099083C" w:rsidP="00663A66">
      <w:pPr>
        <w:rPr>
          <w:rFonts w:asciiTheme="majorHAnsi" w:hAnsiTheme="majorHAnsi" w:cstheme="majorHAnsi"/>
        </w:rPr>
      </w:pPr>
      <w:proofErr w:type="spellStart"/>
      <w:r w:rsidRPr="00663A66">
        <w:rPr>
          <w:rFonts w:asciiTheme="majorHAnsi" w:hAnsiTheme="majorHAnsi" w:cstheme="majorHAnsi"/>
          <w:b/>
          <w:bCs/>
        </w:rPr>
        <w:t>Obsahové</w:t>
      </w:r>
      <w:proofErr w:type="spellEnd"/>
      <w:r w:rsidRPr="00663A66">
        <w:rPr>
          <w:rFonts w:asciiTheme="majorHAnsi" w:hAnsiTheme="majorHAnsi" w:cstheme="majorHAnsi"/>
          <w:b/>
          <w:bCs/>
        </w:rPr>
        <w:t xml:space="preserve"> </w:t>
      </w:r>
      <w:proofErr w:type="spellStart"/>
      <w:r w:rsidRPr="00663A66">
        <w:rPr>
          <w:rFonts w:asciiTheme="majorHAnsi" w:hAnsiTheme="majorHAnsi" w:cstheme="majorHAnsi"/>
          <w:b/>
          <w:bCs/>
        </w:rPr>
        <w:t>požadavky</w:t>
      </w:r>
      <w:proofErr w:type="spellEnd"/>
    </w:p>
    <w:p w14:paraId="28435FE2" w14:textId="1D79AEE8" w:rsidR="00F13642" w:rsidRDefault="00F13642" w:rsidP="00F13642">
      <w:pPr>
        <w:pStyle w:val="Odstavecseseznamem"/>
        <w:numPr>
          <w:ilvl w:val="0"/>
          <w:numId w:val="13"/>
        </w:numPr>
        <w:rPr>
          <w:rFonts w:asciiTheme="majorHAnsi" w:hAnsiTheme="majorHAnsi" w:cstheme="majorHAnsi"/>
        </w:rPr>
      </w:pPr>
      <w:proofErr w:type="spellStart"/>
      <w:r>
        <w:rPr>
          <w:rFonts w:asciiTheme="majorHAnsi" w:hAnsiTheme="majorHAnsi" w:cstheme="majorHAnsi"/>
        </w:rPr>
        <w:t>k</w:t>
      </w:r>
      <w:r w:rsidR="0099083C" w:rsidRPr="00F13642">
        <w:rPr>
          <w:rFonts w:asciiTheme="majorHAnsi" w:hAnsiTheme="majorHAnsi" w:cstheme="majorHAnsi"/>
        </w:rPr>
        <w:t>ompletní</w:t>
      </w:r>
      <w:proofErr w:type="spellEnd"/>
      <w:r w:rsidR="0099083C" w:rsidRPr="00F13642">
        <w:rPr>
          <w:rFonts w:asciiTheme="majorHAnsi" w:hAnsiTheme="majorHAnsi" w:cstheme="majorHAnsi"/>
        </w:rPr>
        <w:t xml:space="preserve"> </w:t>
      </w:r>
      <w:proofErr w:type="spellStart"/>
      <w:r w:rsidR="0099083C" w:rsidRPr="00F13642">
        <w:rPr>
          <w:rFonts w:asciiTheme="majorHAnsi" w:hAnsiTheme="majorHAnsi" w:cstheme="majorHAnsi"/>
        </w:rPr>
        <w:t>migrace</w:t>
      </w:r>
      <w:proofErr w:type="spellEnd"/>
      <w:r w:rsidR="0099083C" w:rsidRPr="00F13642">
        <w:rPr>
          <w:rFonts w:asciiTheme="majorHAnsi" w:hAnsiTheme="majorHAnsi" w:cstheme="majorHAnsi"/>
        </w:rPr>
        <w:t xml:space="preserve"> </w:t>
      </w:r>
      <w:proofErr w:type="spellStart"/>
      <w:r w:rsidR="0099083C" w:rsidRPr="00F13642">
        <w:rPr>
          <w:rFonts w:asciiTheme="majorHAnsi" w:hAnsiTheme="majorHAnsi" w:cstheme="majorHAnsi"/>
        </w:rPr>
        <w:t>textů</w:t>
      </w:r>
      <w:proofErr w:type="spellEnd"/>
      <w:r w:rsidR="000D3C85" w:rsidRPr="00F13642">
        <w:rPr>
          <w:rFonts w:asciiTheme="majorHAnsi" w:hAnsiTheme="majorHAnsi" w:cstheme="majorHAnsi"/>
        </w:rPr>
        <w:t xml:space="preserve">, </w:t>
      </w:r>
      <w:proofErr w:type="spellStart"/>
      <w:r w:rsidR="0099083C" w:rsidRPr="00F13642">
        <w:rPr>
          <w:rFonts w:asciiTheme="majorHAnsi" w:hAnsiTheme="majorHAnsi" w:cstheme="majorHAnsi"/>
        </w:rPr>
        <w:t>fotografií</w:t>
      </w:r>
      <w:proofErr w:type="spellEnd"/>
      <w:r w:rsidR="0099083C" w:rsidRPr="00F13642">
        <w:rPr>
          <w:rFonts w:asciiTheme="majorHAnsi" w:hAnsiTheme="majorHAnsi" w:cstheme="majorHAnsi"/>
        </w:rPr>
        <w:t xml:space="preserve"> a </w:t>
      </w:r>
      <w:proofErr w:type="spellStart"/>
      <w:r w:rsidR="0099083C" w:rsidRPr="00F13642">
        <w:rPr>
          <w:rFonts w:asciiTheme="majorHAnsi" w:hAnsiTheme="majorHAnsi" w:cstheme="majorHAnsi"/>
        </w:rPr>
        <w:t>multimédií</w:t>
      </w:r>
      <w:proofErr w:type="spellEnd"/>
      <w:r w:rsidR="0099083C" w:rsidRPr="00F13642">
        <w:rPr>
          <w:rFonts w:asciiTheme="majorHAnsi" w:hAnsiTheme="majorHAnsi" w:cstheme="majorHAnsi"/>
        </w:rPr>
        <w:t xml:space="preserve"> ze </w:t>
      </w:r>
      <w:proofErr w:type="spellStart"/>
      <w:r w:rsidR="0099083C" w:rsidRPr="00F13642">
        <w:rPr>
          <w:rFonts w:asciiTheme="majorHAnsi" w:hAnsiTheme="majorHAnsi" w:cstheme="majorHAnsi"/>
        </w:rPr>
        <w:t>stávajícího</w:t>
      </w:r>
      <w:proofErr w:type="spellEnd"/>
      <w:r w:rsidR="0099083C" w:rsidRPr="00F13642">
        <w:rPr>
          <w:rFonts w:asciiTheme="majorHAnsi" w:hAnsiTheme="majorHAnsi" w:cstheme="majorHAnsi"/>
        </w:rPr>
        <w:t xml:space="preserve"> </w:t>
      </w:r>
      <w:proofErr w:type="spellStart"/>
      <w:r w:rsidR="0099083C" w:rsidRPr="00F13642">
        <w:rPr>
          <w:rFonts w:asciiTheme="majorHAnsi" w:hAnsiTheme="majorHAnsi" w:cstheme="majorHAnsi"/>
        </w:rPr>
        <w:t>webu</w:t>
      </w:r>
      <w:proofErr w:type="spellEnd"/>
    </w:p>
    <w:p w14:paraId="136D12BC" w14:textId="204DA662" w:rsidR="00F13642" w:rsidRDefault="00F13642" w:rsidP="00F13642">
      <w:pPr>
        <w:pStyle w:val="Odstavecseseznamem"/>
        <w:numPr>
          <w:ilvl w:val="0"/>
          <w:numId w:val="13"/>
        </w:numPr>
        <w:rPr>
          <w:rFonts w:asciiTheme="majorHAnsi" w:hAnsiTheme="majorHAnsi" w:cstheme="majorHAnsi"/>
        </w:rPr>
      </w:pPr>
      <w:proofErr w:type="spellStart"/>
      <w:r>
        <w:rPr>
          <w:rFonts w:asciiTheme="majorHAnsi" w:hAnsiTheme="majorHAnsi" w:cstheme="majorHAnsi"/>
        </w:rPr>
        <w:t>p</w:t>
      </w:r>
      <w:r w:rsidR="0099083C" w:rsidRPr="00F13642">
        <w:rPr>
          <w:rFonts w:asciiTheme="majorHAnsi" w:hAnsiTheme="majorHAnsi" w:cstheme="majorHAnsi"/>
        </w:rPr>
        <w:t>řehledné</w:t>
      </w:r>
      <w:proofErr w:type="spellEnd"/>
      <w:r w:rsidR="0099083C" w:rsidRPr="00F13642">
        <w:rPr>
          <w:rFonts w:asciiTheme="majorHAnsi" w:hAnsiTheme="majorHAnsi" w:cstheme="majorHAnsi"/>
        </w:rPr>
        <w:t xml:space="preserve"> </w:t>
      </w:r>
      <w:proofErr w:type="spellStart"/>
      <w:r w:rsidR="0099083C" w:rsidRPr="00F13642">
        <w:rPr>
          <w:rFonts w:asciiTheme="majorHAnsi" w:hAnsiTheme="majorHAnsi" w:cstheme="majorHAnsi"/>
        </w:rPr>
        <w:t>stránky</w:t>
      </w:r>
      <w:proofErr w:type="spellEnd"/>
      <w:r w:rsidR="0099083C" w:rsidRPr="00F13642">
        <w:rPr>
          <w:rFonts w:asciiTheme="majorHAnsi" w:hAnsiTheme="majorHAnsi" w:cstheme="majorHAnsi"/>
        </w:rPr>
        <w:t xml:space="preserve"> </w:t>
      </w:r>
      <w:proofErr w:type="spellStart"/>
      <w:r w:rsidR="0099083C" w:rsidRPr="00F13642">
        <w:rPr>
          <w:rFonts w:asciiTheme="majorHAnsi" w:hAnsiTheme="majorHAnsi" w:cstheme="majorHAnsi"/>
        </w:rPr>
        <w:t>pavilonů</w:t>
      </w:r>
      <w:proofErr w:type="spellEnd"/>
      <w:r w:rsidR="0099083C" w:rsidRPr="00F13642">
        <w:rPr>
          <w:rFonts w:asciiTheme="majorHAnsi" w:hAnsiTheme="majorHAnsi" w:cstheme="majorHAnsi"/>
        </w:rPr>
        <w:t xml:space="preserve">, </w:t>
      </w:r>
      <w:proofErr w:type="spellStart"/>
      <w:r w:rsidR="0099083C" w:rsidRPr="00F13642">
        <w:rPr>
          <w:rFonts w:asciiTheme="majorHAnsi" w:hAnsiTheme="majorHAnsi" w:cstheme="majorHAnsi"/>
        </w:rPr>
        <w:t>zvířecích</w:t>
      </w:r>
      <w:proofErr w:type="spellEnd"/>
      <w:r w:rsidR="0099083C" w:rsidRPr="00F13642">
        <w:rPr>
          <w:rFonts w:asciiTheme="majorHAnsi" w:hAnsiTheme="majorHAnsi" w:cstheme="majorHAnsi"/>
        </w:rPr>
        <w:t xml:space="preserve"> </w:t>
      </w:r>
      <w:proofErr w:type="spellStart"/>
      <w:r w:rsidR="0099083C" w:rsidRPr="00F13642">
        <w:rPr>
          <w:rFonts w:asciiTheme="majorHAnsi" w:hAnsiTheme="majorHAnsi" w:cstheme="majorHAnsi"/>
        </w:rPr>
        <w:t>druhů</w:t>
      </w:r>
      <w:proofErr w:type="spellEnd"/>
      <w:r w:rsidR="0099083C" w:rsidRPr="00F13642">
        <w:rPr>
          <w:rFonts w:asciiTheme="majorHAnsi" w:hAnsiTheme="majorHAnsi" w:cstheme="majorHAnsi"/>
        </w:rPr>
        <w:t xml:space="preserve"> a </w:t>
      </w:r>
      <w:proofErr w:type="spellStart"/>
      <w:r w:rsidR="0099083C" w:rsidRPr="00F13642">
        <w:rPr>
          <w:rFonts w:asciiTheme="majorHAnsi" w:hAnsiTheme="majorHAnsi" w:cstheme="majorHAnsi"/>
        </w:rPr>
        <w:t>projektových</w:t>
      </w:r>
      <w:proofErr w:type="spellEnd"/>
      <w:r w:rsidR="0099083C" w:rsidRPr="00F13642">
        <w:rPr>
          <w:rFonts w:asciiTheme="majorHAnsi" w:hAnsiTheme="majorHAnsi" w:cstheme="majorHAnsi"/>
        </w:rPr>
        <w:t xml:space="preserve"> </w:t>
      </w:r>
      <w:proofErr w:type="spellStart"/>
      <w:r w:rsidR="0099083C" w:rsidRPr="00F13642">
        <w:rPr>
          <w:rFonts w:asciiTheme="majorHAnsi" w:hAnsiTheme="majorHAnsi" w:cstheme="majorHAnsi"/>
        </w:rPr>
        <w:t>aktivit</w:t>
      </w:r>
      <w:proofErr w:type="spellEnd"/>
    </w:p>
    <w:p w14:paraId="41F1F052" w14:textId="0F7F1AD6" w:rsidR="00F13642" w:rsidRDefault="00F13642" w:rsidP="00F13642">
      <w:pPr>
        <w:pStyle w:val="Odstavecseseznamem"/>
        <w:numPr>
          <w:ilvl w:val="0"/>
          <w:numId w:val="13"/>
        </w:numPr>
        <w:rPr>
          <w:rFonts w:asciiTheme="majorHAnsi" w:hAnsiTheme="majorHAnsi" w:cstheme="majorHAnsi"/>
        </w:rPr>
      </w:pPr>
      <w:proofErr w:type="spellStart"/>
      <w:r>
        <w:rPr>
          <w:rFonts w:asciiTheme="majorHAnsi" w:hAnsiTheme="majorHAnsi" w:cstheme="majorHAnsi"/>
        </w:rPr>
        <w:t>a</w:t>
      </w:r>
      <w:r w:rsidR="0099083C" w:rsidRPr="00F13642">
        <w:rPr>
          <w:rFonts w:asciiTheme="majorHAnsi" w:hAnsiTheme="majorHAnsi" w:cstheme="majorHAnsi"/>
        </w:rPr>
        <w:t>ktualizovatelné</w:t>
      </w:r>
      <w:proofErr w:type="spellEnd"/>
      <w:r w:rsidR="0099083C" w:rsidRPr="00F13642">
        <w:rPr>
          <w:rFonts w:asciiTheme="majorHAnsi" w:hAnsiTheme="majorHAnsi" w:cstheme="majorHAnsi"/>
        </w:rPr>
        <w:t xml:space="preserve"> </w:t>
      </w:r>
      <w:proofErr w:type="spellStart"/>
      <w:r w:rsidR="0099083C" w:rsidRPr="00F13642">
        <w:rPr>
          <w:rFonts w:asciiTheme="majorHAnsi" w:hAnsiTheme="majorHAnsi" w:cstheme="majorHAnsi"/>
        </w:rPr>
        <w:t>novinky</w:t>
      </w:r>
      <w:proofErr w:type="spellEnd"/>
      <w:r w:rsidR="0099083C" w:rsidRPr="00F13642">
        <w:rPr>
          <w:rFonts w:asciiTheme="majorHAnsi" w:hAnsiTheme="majorHAnsi" w:cstheme="majorHAnsi"/>
        </w:rPr>
        <w:t xml:space="preserve">, </w:t>
      </w:r>
      <w:proofErr w:type="spellStart"/>
      <w:r w:rsidR="0099083C" w:rsidRPr="00F13642">
        <w:rPr>
          <w:rFonts w:asciiTheme="majorHAnsi" w:hAnsiTheme="majorHAnsi" w:cstheme="majorHAnsi"/>
        </w:rPr>
        <w:t>kalendář</w:t>
      </w:r>
      <w:proofErr w:type="spellEnd"/>
      <w:r w:rsidR="0099083C" w:rsidRPr="00F13642">
        <w:rPr>
          <w:rFonts w:asciiTheme="majorHAnsi" w:hAnsiTheme="majorHAnsi" w:cstheme="majorHAnsi"/>
        </w:rPr>
        <w:t xml:space="preserve"> </w:t>
      </w:r>
      <w:proofErr w:type="spellStart"/>
      <w:r w:rsidR="0099083C" w:rsidRPr="00F13642">
        <w:rPr>
          <w:rFonts w:asciiTheme="majorHAnsi" w:hAnsiTheme="majorHAnsi" w:cstheme="majorHAnsi"/>
        </w:rPr>
        <w:t>akcí</w:t>
      </w:r>
      <w:proofErr w:type="spellEnd"/>
      <w:r w:rsidR="0099083C" w:rsidRPr="00F13642">
        <w:rPr>
          <w:rFonts w:asciiTheme="majorHAnsi" w:hAnsiTheme="majorHAnsi" w:cstheme="majorHAnsi"/>
        </w:rPr>
        <w:t xml:space="preserve">, </w:t>
      </w:r>
      <w:proofErr w:type="spellStart"/>
      <w:r w:rsidR="0099083C" w:rsidRPr="00F13642">
        <w:rPr>
          <w:rFonts w:asciiTheme="majorHAnsi" w:hAnsiTheme="majorHAnsi" w:cstheme="majorHAnsi"/>
        </w:rPr>
        <w:t>fotogalerie</w:t>
      </w:r>
      <w:proofErr w:type="spellEnd"/>
      <w:r w:rsidR="0099083C" w:rsidRPr="00F13642">
        <w:rPr>
          <w:rFonts w:asciiTheme="majorHAnsi" w:hAnsiTheme="majorHAnsi" w:cstheme="majorHAnsi"/>
        </w:rPr>
        <w:t xml:space="preserve"> a </w:t>
      </w:r>
      <w:proofErr w:type="spellStart"/>
      <w:r w:rsidR="0099083C" w:rsidRPr="00F13642">
        <w:rPr>
          <w:rFonts w:asciiTheme="majorHAnsi" w:hAnsiTheme="majorHAnsi" w:cstheme="majorHAnsi"/>
        </w:rPr>
        <w:t>videogalerie</w:t>
      </w:r>
      <w:proofErr w:type="spellEnd"/>
    </w:p>
    <w:p w14:paraId="0781D200" w14:textId="08EFD5DC" w:rsidR="00F13642" w:rsidRDefault="00F13642" w:rsidP="00F13642">
      <w:pPr>
        <w:pStyle w:val="Odstavecseseznamem"/>
        <w:numPr>
          <w:ilvl w:val="0"/>
          <w:numId w:val="13"/>
        </w:numPr>
        <w:rPr>
          <w:rFonts w:asciiTheme="majorHAnsi" w:hAnsiTheme="majorHAnsi" w:cstheme="majorHAnsi"/>
        </w:rPr>
      </w:pPr>
      <w:proofErr w:type="spellStart"/>
      <w:r>
        <w:rPr>
          <w:rFonts w:asciiTheme="majorHAnsi" w:hAnsiTheme="majorHAnsi" w:cstheme="majorHAnsi"/>
        </w:rPr>
        <w:t>d</w:t>
      </w:r>
      <w:r w:rsidR="0099083C" w:rsidRPr="00F13642">
        <w:rPr>
          <w:rFonts w:asciiTheme="majorHAnsi" w:hAnsiTheme="majorHAnsi" w:cstheme="majorHAnsi"/>
        </w:rPr>
        <w:t>etailní</w:t>
      </w:r>
      <w:proofErr w:type="spellEnd"/>
      <w:r w:rsidR="0099083C" w:rsidRPr="00F13642">
        <w:rPr>
          <w:rFonts w:asciiTheme="majorHAnsi" w:hAnsiTheme="majorHAnsi" w:cstheme="majorHAnsi"/>
        </w:rPr>
        <w:t xml:space="preserve"> </w:t>
      </w:r>
      <w:proofErr w:type="spellStart"/>
      <w:r w:rsidR="0099083C" w:rsidRPr="00F13642">
        <w:rPr>
          <w:rFonts w:asciiTheme="majorHAnsi" w:hAnsiTheme="majorHAnsi" w:cstheme="majorHAnsi"/>
        </w:rPr>
        <w:t>informace</w:t>
      </w:r>
      <w:proofErr w:type="spellEnd"/>
      <w:r w:rsidR="0099083C" w:rsidRPr="00F13642">
        <w:rPr>
          <w:rFonts w:asciiTheme="majorHAnsi" w:hAnsiTheme="majorHAnsi" w:cstheme="majorHAnsi"/>
        </w:rPr>
        <w:t xml:space="preserve"> k </w:t>
      </w:r>
      <w:proofErr w:type="spellStart"/>
      <w:r w:rsidR="0099083C" w:rsidRPr="00F13642">
        <w:rPr>
          <w:rFonts w:asciiTheme="majorHAnsi" w:hAnsiTheme="majorHAnsi" w:cstheme="majorHAnsi"/>
        </w:rPr>
        <w:t>restauracím</w:t>
      </w:r>
      <w:proofErr w:type="spellEnd"/>
      <w:r w:rsidR="0099083C" w:rsidRPr="00F13642">
        <w:rPr>
          <w:rFonts w:asciiTheme="majorHAnsi" w:hAnsiTheme="majorHAnsi" w:cstheme="majorHAnsi"/>
        </w:rPr>
        <w:t xml:space="preserve">, </w:t>
      </w:r>
      <w:proofErr w:type="spellStart"/>
      <w:r w:rsidR="0099083C" w:rsidRPr="00F13642">
        <w:rPr>
          <w:rFonts w:asciiTheme="majorHAnsi" w:hAnsiTheme="majorHAnsi" w:cstheme="majorHAnsi"/>
        </w:rPr>
        <w:t>občerstvení</w:t>
      </w:r>
      <w:proofErr w:type="spellEnd"/>
      <w:r w:rsidR="0099083C" w:rsidRPr="00F13642">
        <w:rPr>
          <w:rFonts w:asciiTheme="majorHAnsi" w:hAnsiTheme="majorHAnsi" w:cstheme="majorHAnsi"/>
        </w:rPr>
        <w:t xml:space="preserve"> a </w:t>
      </w:r>
      <w:proofErr w:type="spellStart"/>
      <w:r w:rsidR="0099083C" w:rsidRPr="00F13642">
        <w:rPr>
          <w:rFonts w:asciiTheme="majorHAnsi" w:hAnsiTheme="majorHAnsi" w:cstheme="majorHAnsi"/>
        </w:rPr>
        <w:t>službám</w:t>
      </w:r>
      <w:proofErr w:type="spellEnd"/>
      <w:r w:rsidR="0099083C" w:rsidRPr="00F13642">
        <w:rPr>
          <w:rFonts w:asciiTheme="majorHAnsi" w:hAnsiTheme="majorHAnsi" w:cstheme="majorHAnsi"/>
        </w:rPr>
        <w:t xml:space="preserve"> v </w:t>
      </w:r>
      <w:proofErr w:type="spellStart"/>
      <w:r w:rsidR="0099083C" w:rsidRPr="00F13642">
        <w:rPr>
          <w:rFonts w:asciiTheme="majorHAnsi" w:hAnsiTheme="majorHAnsi" w:cstheme="majorHAnsi"/>
        </w:rPr>
        <w:t>areálu</w:t>
      </w:r>
      <w:proofErr w:type="spellEnd"/>
    </w:p>
    <w:p w14:paraId="7261E81C" w14:textId="441CDA46" w:rsidR="00F13642" w:rsidRPr="00F13642" w:rsidRDefault="00F13642" w:rsidP="00F13642">
      <w:pPr>
        <w:pStyle w:val="Odstavecseseznamem"/>
        <w:numPr>
          <w:ilvl w:val="0"/>
          <w:numId w:val="13"/>
        </w:numPr>
        <w:rPr>
          <w:rFonts w:asciiTheme="majorHAnsi" w:hAnsiTheme="majorHAnsi" w:cstheme="majorHAnsi"/>
          <w:lang w:val="pl-PL"/>
        </w:rPr>
      </w:pPr>
      <w:proofErr w:type="spellStart"/>
      <w:r>
        <w:rPr>
          <w:rFonts w:asciiTheme="majorHAnsi" w:hAnsiTheme="majorHAnsi" w:cstheme="majorHAnsi"/>
          <w:lang w:val="pl-PL"/>
        </w:rPr>
        <w:t>p</w:t>
      </w:r>
      <w:r w:rsidR="0099083C" w:rsidRPr="00F13642">
        <w:rPr>
          <w:rFonts w:asciiTheme="majorHAnsi" w:hAnsiTheme="majorHAnsi" w:cstheme="majorHAnsi"/>
          <w:lang w:val="pl-PL"/>
        </w:rPr>
        <w:t>ublicita</w:t>
      </w:r>
      <w:proofErr w:type="spellEnd"/>
      <w:r w:rsidR="0099083C" w:rsidRPr="00F13642">
        <w:rPr>
          <w:rFonts w:asciiTheme="majorHAnsi" w:hAnsiTheme="majorHAnsi" w:cstheme="majorHAnsi"/>
          <w:lang w:val="pl-PL"/>
        </w:rPr>
        <w:t xml:space="preserve"> </w:t>
      </w:r>
      <w:proofErr w:type="spellStart"/>
      <w:r w:rsidR="0099083C" w:rsidRPr="00F13642">
        <w:rPr>
          <w:rFonts w:asciiTheme="majorHAnsi" w:hAnsiTheme="majorHAnsi" w:cstheme="majorHAnsi"/>
          <w:lang w:val="pl-PL"/>
        </w:rPr>
        <w:t>ochranářských</w:t>
      </w:r>
      <w:proofErr w:type="spellEnd"/>
      <w:r w:rsidR="0099083C" w:rsidRPr="00F13642">
        <w:rPr>
          <w:rFonts w:asciiTheme="majorHAnsi" w:hAnsiTheme="majorHAnsi" w:cstheme="majorHAnsi"/>
          <w:lang w:val="pl-PL"/>
        </w:rPr>
        <w:t xml:space="preserve"> </w:t>
      </w:r>
      <w:proofErr w:type="spellStart"/>
      <w:r w:rsidR="0099083C" w:rsidRPr="00F13642">
        <w:rPr>
          <w:rFonts w:asciiTheme="majorHAnsi" w:hAnsiTheme="majorHAnsi" w:cstheme="majorHAnsi"/>
          <w:lang w:val="pl-PL"/>
        </w:rPr>
        <w:t>aktivit</w:t>
      </w:r>
      <w:proofErr w:type="spellEnd"/>
      <w:r w:rsidR="0099083C" w:rsidRPr="00F13642">
        <w:rPr>
          <w:rFonts w:asciiTheme="majorHAnsi" w:hAnsiTheme="majorHAnsi" w:cstheme="majorHAnsi"/>
          <w:lang w:val="pl-PL"/>
        </w:rPr>
        <w:t xml:space="preserve"> a </w:t>
      </w:r>
      <w:proofErr w:type="spellStart"/>
      <w:r w:rsidR="0099083C" w:rsidRPr="00F13642">
        <w:rPr>
          <w:rFonts w:asciiTheme="majorHAnsi" w:hAnsiTheme="majorHAnsi" w:cstheme="majorHAnsi"/>
          <w:lang w:val="pl-PL"/>
        </w:rPr>
        <w:t>vědeckých</w:t>
      </w:r>
      <w:proofErr w:type="spellEnd"/>
      <w:r w:rsidR="0099083C" w:rsidRPr="00F13642">
        <w:rPr>
          <w:rFonts w:asciiTheme="majorHAnsi" w:hAnsiTheme="majorHAnsi" w:cstheme="majorHAnsi"/>
          <w:lang w:val="pl-PL"/>
        </w:rPr>
        <w:t xml:space="preserve"> </w:t>
      </w:r>
      <w:proofErr w:type="spellStart"/>
      <w:r w:rsidR="0099083C" w:rsidRPr="00F13642">
        <w:rPr>
          <w:rFonts w:asciiTheme="majorHAnsi" w:hAnsiTheme="majorHAnsi" w:cstheme="majorHAnsi"/>
          <w:lang w:val="pl-PL"/>
        </w:rPr>
        <w:t>projektů</w:t>
      </w:r>
      <w:proofErr w:type="spellEnd"/>
    </w:p>
    <w:p w14:paraId="18E14FAF" w14:textId="5925D5F1" w:rsidR="00753F7C" w:rsidRPr="00F13642" w:rsidRDefault="00F13642" w:rsidP="00F13642">
      <w:pPr>
        <w:pStyle w:val="Odstavecseseznamem"/>
        <w:numPr>
          <w:ilvl w:val="0"/>
          <w:numId w:val="13"/>
        </w:numPr>
        <w:rPr>
          <w:rFonts w:asciiTheme="majorHAnsi" w:hAnsiTheme="majorHAnsi" w:cstheme="majorHAnsi"/>
          <w:lang w:val="pl-PL"/>
        </w:rPr>
      </w:pPr>
      <w:proofErr w:type="spellStart"/>
      <w:r>
        <w:rPr>
          <w:rFonts w:asciiTheme="majorHAnsi" w:hAnsiTheme="majorHAnsi" w:cstheme="majorHAnsi"/>
          <w:lang w:val="pl-PL"/>
        </w:rPr>
        <w:t>i</w:t>
      </w:r>
      <w:r w:rsidR="0099083C" w:rsidRPr="00F13642">
        <w:rPr>
          <w:rFonts w:asciiTheme="majorHAnsi" w:hAnsiTheme="majorHAnsi" w:cstheme="majorHAnsi"/>
          <w:lang w:val="pl-PL"/>
        </w:rPr>
        <w:t>ntegrace</w:t>
      </w:r>
      <w:proofErr w:type="spellEnd"/>
      <w:r w:rsidR="0099083C" w:rsidRPr="00F13642">
        <w:rPr>
          <w:rFonts w:asciiTheme="majorHAnsi" w:hAnsiTheme="majorHAnsi" w:cstheme="majorHAnsi"/>
          <w:lang w:val="pl-PL"/>
        </w:rPr>
        <w:t xml:space="preserve"> </w:t>
      </w:r>
      <w:r w:rsidR="00663A66" w:rsidRPr="00F13642">
        <w:rPr>
          <w:rFonts w:asciiTheme="majorHAnsi" w:hAnsiTheme="majorHAnsi" w:cstheme="majorHAnsi"/>
          <w:lang w:val="pl-PL"/>
        </w:rPr>
        <w:t>dat</w:t>
      </w:r>
      <w:r w:rsidR="0099083C" w:rsidRPr="00F13642">
        <w:rPr>
          <w:rFonts w:asciiTheme="majorHAnsi" w:hAnsiTheme="majorHAnsi" w:cstheme="majorHAnsi"/>
          <w:lang w:val="pl-PL"/>
        </w:rPr>
        <w:t xml:space="preserve"> z </w:t>
      </w:r>
      <w:proofErr w:type="spellStart"/>
      <w:r w:rsidR="0099083C" w:rsidRPr="00F13642">
        <w:rPr>
          <w:rFonts w:asciiTheme="majorHAnsi" w:hAnsiTheme="majorHAnsi" w:cstheme="majorHAnsi"/>
          <w:lang w:val="pl-PL"/>
        </w:rPr>
        <w:t>webu</w:t>
      </w:r>
      <w:proofErr w:type="spellEnd"/>
      <w:r w:rsidR="0099083C" w:rsidRPr="00F13642">
        <w:rPr>
          <w:rFonts w:asciiTheme="majorHAnsi" w:hAnsiTheme="majorHAnsi" w:cstheme="majorHAnsi"/>
          <w:lang w:val="pl-PL"/>
        </w:rPr>
        <w:t xml:space="preserve"> Zoonasbavi.cz</w:t>
      </w:r>
      <w:r w:rsidR="00663A66" w:rsidRPr="00F13642">
        <w:rPr>
          <w:rFonts w:asciiTheme="majorHAnsi" w:hAnsiTheme="majorHAnsi" w:cstheme="majorHAnsi"/>
          <w:lang w:val="pl-PL"/>
        </w:rPr>
        <w:t>/</w:t>
      </w:r>
      <w:proofErr w:type="spellStart"/>
      <w:r w:rsidR="00663A66" w:rsidRPr="00F13642">
        <w:rPr>
          <w:rFonts w:asciiTheme="majorHAnsi" w:hAnsiTheme="majorHAnsi" w:cstheme="majorHAnsi"/>
          <w:lang w:val="pl-PL"/>
        </w:rPr>
        <w:t>savana</w:t>
      </w:r>
      <w:proofErr w:type="spellEnd"/>
      <w:r w:rsidR="0099083C" w:rsidRPr="00F13642">
        <w:rPr>
          <w:rFonts w:asciiTheme="majorHAnsi" w:hAnsiTheme="majorHAnsi" w:cstheme="majorHAnsi"/>
          <w:lang w:val="pl-PL"/>
        </w:rPr>
        <w:t xml:space="preserve"> </w:t>
      </w:r>
      <w:r w:rsidR="00663A66" w:rsidRPr="00F13642">
        <w:rPr>
          <w:rFonts w:asciiTheme="majorHAnsi" w:hAnsiTheme="majorHAnsi" w:cstheme="majorHAnsi"/>
          <w:lang w:val="pl-PL"/>
        </w:rPr>
        <w:t>pod</w:t>
      </w:r>
      <w:r w:rsidR="0099083C" w:rsidRPr="00F13642">
        <w:rPr>
          <w:rFonts w:asciiTheme="majorHAnsi" w:hAnsiTheme="majorHAnsi" w:cstheme="majorHAnsi"/>
          <w:lang w:val="pl-PL"/>
        </w:rPr>
        <w:t xml:space="preserve"> </w:t>
      </w:r>
      <w:proofErr w:type="spellStart"/>
      <w:r w:rsidR="0099083C" w:rsidRPr="00F13642">
        <w:rPr>
          <w:rFonts w:asciiTheme="majorHAnsi" w:hAnsiTheme="majorHAnsi" w:cstheme="majorHAnsi"/>
          <w:lang w:val="pl-PL"/>
        </w:rPr>
        <w:t>sekc</w:t>
      </w:r>
      <w:r w:rsidR="00663A66" w:rsidRPr="00F13642">
        <w:rPr>
          <w:rFonts w:asciiTheme="majorHAnsi" w:hAnsiTheme="majorHAnsi" w:cstheme="majorHAnsi"/>
          <w:lang w:val="pl-PL"/>
        </w:rPr>
        <w:t>i</w:t>
      </w:r>
      <w:proofErr w:type="spellEnd"/>
      <w:r w:rsidR="0099083C" w:rsidRPr="00F13642">
        <w:rPr>
          <w:rFonts w:asciiTheme="majorHAnsi" w:hAnsiTheme="majorHAnsi" w:cstheme="majorHAnsi"/>
          <w:lang w:val="pl-PL"/>
        </w:rPr>
        <w:t xml:space="preserve"> Pro </w:t>
      </w:r>
      <w:proofErr w:type="spellStart"/>
      <w:r w:rsidR="0099083C" w:rsidRPr="00F13642">
        <w:rPr>
          <w:rFonts w:asciiTheme="majorHAnsi" w:hAnsiTheme="majorHAnsi" w:cstheme="majorHAnsi"/>
          <w:lang w:val="pl-PL"/>
        </w:rPr>
        <w:t>školy</w:t>
      </w:r>
      <w:proofErr w:type="spellEnd"/>
    </w:p>
    <w:p w14:paraId="16BABC27" w14:textId="30167083" w:rsidR="00753F7C" w:rsidRPr="00663A66" w:rsidRDefault="0099083C" w:rsidP="00663A66">
      <w:pPr>
        <w:rPr>
          <w:rFonts w:asciiTheme="majorHAnsi" w:hAnsiTheme="majorHAnsi" w:cstheme="majorHAnsi"/>
          <w:b/>
          <w:bCs/>
        </w:rPr>
      </w:pPr>
      <w:proofErr w:type="spellStart"/>
      <w:r w:rsidRPr="00663A66">
        <w:rPr>
          <w:rFonts w:asciiTheme="majorHAnsi" w:hAnsiTheme="majorHAnsi" w:cstheme="majorHAnsi"/>
          <w:b/>
          <w:bCs/>
        </w:rPr>
        <w:t>Funkční</w:t>
      </w:r>
      <w:proofErr w:type="spellEnd"/>
      <w:r w:rsidRPr="00663A66">
        <w:rPr>
          <w:rFonts w:asciiTheme="majorHAnsi" w:hAnsiTheme="majorHAnsi" w:cstheme="majorHAnsi"/>
          <w:b/>
          <w:bCs/>
        </w:rPr>
        <w:t xml:space="preserve"> </w:t>
      </w:r>
      <w:proofErr w:type="spellStart"/>
      <w:r w:rsidRPr="00663A66">
        <w:rPr>
          <w:rFonts w:asciiTheme="majorHAnsi" w:hAnsiTheme="majorHAnsi" w:cstheme="majorHAnsi"/>
          <w:b/>
          <w:bCs/>
        </w:rPr>
        <w:t>požadavky</w:t>
      </w:r>
      <w:proofErr w:type="spellEnd"/>
    </w:p>
    <w:p w14:paraId="7EBCAACA" w14:textId="0F892696" w:rsidR="00F13642" w:rsidRDefault="00F13642" w:rsidP="00F13642">
      <w:pPr>
        <w:pStyle w:val="Odstavecseseznamem"/>
        <w:numPr>
          <w:ilvl w:val="0"/>
          <w:numId w:val="14"/>
        </w:numPr>
        <w:rPr>
          <w:rFonts w:asciiTheme="majorHAnsi" w:hAnsiTheme="majorHAnsi" w:cstheme="majorHAnsi"/>
        </w:rPr>
      </w:pPr>
      <w:proofErr w:type="spellStart"/>
      <w:r>
        <w:rPr>
          <w:rFonts w:asciiTheme="majorHAnsi" w:hAnsiTheme="majorHAnsi" w:cstheme="majorHAnsi"/>
        </w:rPr>
        <w:t>r</w:t>
      </w:r>
      <w:r w:rsidR="0099083C" w:rsidRPr="00F13642">
        <w:rPr>
          <w:rFonts w:asciiTheme="majorHAnsi" w:hAnsiTheme="majorHAnsi" w:cstheme="majorHAnsi"/>
        </w:rPr>
        <w:t>ezervační</w:t>
      </w:r>
      <w:proofErr w:type="spellEnd"/>
      <w:r w:rsidR="0099083C" w:rsidRPr="00F13642">
        <w:rPr>
          <w:rFonts w:asciiTheme="majorHAnsi" w:hAnsiTheme="majorHAnsi" w:cstheme="majorHAnsi"/>
        </w:rPr>
        <w:t xml:space="preserve"> </w:t>
      </w:r>
      <w:proofErr w:type="spellStart"/>
      <w:r w:rsidR="0099083C" w:rsidRPr="00F13642">
        <w:rPr>
          <w:rFonts w:asciiTheme="majorHAnsi" w:hAnsiTheme="majorHAnsi" w:cstheme="majorHAnsi"/>
        </w:rPr>
        <w:t>systém</w:t>
      </w:r>
      <w:proofErr w:type="spellEnd"/>
      <w:r w:rsidR="0099083C" w:rsidRPr="00F13642">
        <w:rPr>
          <w:rFonts w:asciiTheme="majorHAnsi" w:hAnsiTheme="majorHAnsi" w:cstheme="majorHAnsi"/>
        </w:rPr>
        <w:t xml:space="preserve"> pro </w:t>
      </w:r>
      <w:proofErr w:type="spellStart"/>
      <w:r w:rsidR="0099083C" w:rsidRPr="00F13642">
        <w:rPr>
          <w:rFonts w:asciiTheme="majorHAnsi" w:hAnsiTheme="majorHAnsi" w:cstheme="majorHAnsi"/>
        </w:rPr>
        <w:t>výukové</w:t>
      </w:r>
      <w:proofErr w:type="spellEnd"/>
      <w:r w:rsidR="0099083C" w:rsidRPr="00F13642">
        <w:rPr>
          <w:rFonts w:asciiTheme="majorHAnsi" w:hAnsiTheme="majorHAnsi" w:cstheme="majorHAnsi"/>
        </w:rPr>
        <w:t xml:space="preserve"> </w:t>
      </w:r>
      <w:r w:rsidR="000D3C85" w:rsidRPr="00F13642">
        <w:rPr>
          <w:rFonts w:asciiTheme="majorHAnsi" w:hAnsiTheme="majorHAnsi" w:cstheme="majorHAnsi"/>
        </w:rPr>
        <w:t>program,</w:t>
      </w:r>
      <w:r w:rsidR="0099083C" w:rsidRPr="00F13642">
        <w:rPr>
          <w:rFonts w:asciiTheme="majorHAnsi" w:hAnsiTheme="majorHAnsi" w:cstheme="majorHAnsi"/>
        </w:rPr>
        <w:t xml:space="preserve"> </w:t>
      </w:r>
      <w:proofErr w:type="spellStart"/>
      <w:r w:rsidR="0099083C" w:rsidRPr="00F13642">
        <w:rPr>
          <w:rFonts w:asciiTheme="majorHAnsi" w:hAnsiTheme="majorHAnsi" w:cstheme="majorHAnsi"/>
        </w:rPr>
        <w:t>komentované</w:t>
      </w:r>
      <w:proofErr w:type="spellEnd"/>
      <w:r w:rsidR="0099083C" w:rsidRPr="00F13642">
        <w:rPr>
          <w:rFonts w:asciiTheme="majorHAnsi" w:hAnsiTheme="majorHAnsi" w:cstheme="majorHAnsi"/>
        </w:rPr>
        <w:t xml:space="preserve"> </w:t>
      </w:r>
      <w:proofErr w:type="spellStart"/>
      <w:r w:rsidR="0099083C" w:rsidRPr="00F13642">
        <w:rPr>
          <w:rFonts w:asciiTheme="majorHAnsi" w:hAnsiTheme="majorHAnsi" w:cstheme="majorHAnsi"/>
        </w:rPr>
        <w:t>prohlídky</w:t>
      </w:r>
      <w:proofErr w:type="spellEnd"/>
      <w:r w:rsidR="000D3C85" w:rsidRPr="00F13642">
        <w:rPr>
          <w:rFonts w:asciiTheme="majorHAnsi" w:hAnsiTheme="majorHAnsi" w:cstheme="majorHAnsi"/>
        </w:rPr>
        <w:t xml:space="preserve"> a </w:t>
      </w:r>
      <w:proofErr w:type="spellStart"/>
      <w:r w:rsidR="000D3C85" w:rsidRPr="00F13642">
        <w:rPr>
          <w:rFonts w:asciiTheme="majorHAnsi" w:hAnsiTheme="majorHAnsi" w:cstheme="majorHAnsi"/>
        </w:rPr>
        <w:t>zážitkové</w:t>
      </w:r>
      <w:proofErr w:type="spellEnd"/>
      <w:r w:rsidR="000D3C85" w:rsidRPr="00F13642">
        <w:rPr>
          <w:rFonts w:asciiTheme="majorHAnsi" w:hAnsiTheme="majorHAnsi" w:cstheme="majorHAnsi"/>
        </w:rPr>
        <w:t xml:space="preserve"> </w:t>
      </w:r>
      <w:proofErr w:type="spellStart"/>
      <w:r w:rsidR="000D3C85" w:rsidRPr="00F13642">
        <w:rPr>
          <w:rFonts w:asciiTheme="majorHAnsi" w:hAnsiTheme="majorHAnsi" w:cstheme="majorHAnsi"/>
        </w:rPr>
        <w:t>programy</w:t>
      </w:r>
      <w:proofErr w:type="spellEnd"/>
      <w:r w:rsidR="0099083C" w:rsidRPr="00F13642">
        <w:rPr>
          <w:rFonts w:asciiTheme="majorHAnsi" w:hAnsiTheme="majorHAnsi" w:cstheme="majorHAnsi"/>
        </w:rPr>
        <w:t xml:space="preserve"> (</w:t>
      </w:r>
      <w:proofErr w:type="spellStart"/>
      <w:r w:rsidR="0099083C" w:rsidRPr="00F13642">
        <w:rPr>
          <w:rFonts w:asciiTheme="majorHAnsi" w:hAnsiTheme="majorHAnsi" w:cstheme="majorHAnsi"/>
        </w:rPr>
        <w:t>výběr</w:t>
      </w:r>
      <w:proofErr w:type="spellEnd"/>
      <w:r w:rsidR="0099083C" w:rsidRPr="00F13642">
        <w:rPr>
          <w:rFonts w:asciiTheme="majorHAnsi" w:hAnsiTheme="majorHAnsi" w:cstheme="majorHAnsi"/>
        </w:rPr>
        <w:t xml:space="preserve"> </w:t>
      </w:r>
      <w:proofErr w:type="spellStart"/>
      <w:r w:rsidR="0099083C" w:rsidRPr="00F13642">
        <w:rPr>
          <w:rFonts w:asciiTheme="majorHAnsi" w:hAnsiTheme="majorHAnsi" w:cstheme="majorHAnsi"/>
        </w:rPr>
        <w:t>termínu</w:t>
      </w:r>
      <w:proofErr w:type="spellEnd"/>
      <w:r w:rsidR="0099083C" w:rsidRPr="00F13642">
        <w:rPr>
          <w:rFonts w:asciiTheme="majorHAnsi" w:hAnsiTheme="majorHAnsi" w:cstheme="majorHAnsi"/>
        </w:rPr>
        <w:t xml:space="preserve">, </w:t>
      </w:r>
      <w:proofErr w:type="spellStart"/>
      <w:r w:rsidR="0099083C" w:rsidRPr="00F13642">
        <w:rPr>
          <w:rFonts w:asciiTheme="majorHAnsi" w:hAnsiTheme="majorHAnsi" w:cstheme="majorHAnsi"/>
        </w:rPr>
        <w:t>počet</w:t>
      </w:r>
      <w:proofErr w:type="spellEnd"/>
      <w:r w:rsidR="0099083C" w:rsidRPr="00F13642">
        <w:rPr>
          <w:rFonts w:asciiTheme="majorHAnsi" w:hAnsiTheme="majorHAnsi" w:cstheme="majorHAnsi"/>
        </w:rPr>
        <w:t xml:space="preserve"> </w:t>
      </w:r>
      <w:proofErr w:type="spellStart"/>
      <w:r w:rsidR="0099083C" w:rsidRPr="00F13642">
        <w:rPr>
          <w:rFonts w:asciiTheme="majorHAnsi" w:hAnsiTheme="majorHAnsi" w:cstheme="majorHAnsi"/>
        </w:rPr>
        <w:t>osob</w:t>
      </w:r>
      <w:proofErr w:type="spellEnd"/>
      <w:r w:rsidR="0099083C" w:rsidRPr="00F13642">
        <w:rPr>
          <w:rFonts w:asciiTheme="majorHAnsi" w:hAnsiTheme="majorHAnsi" w:cstheme="majorHAnsi"/>
        </w:rPr>
        <w:t xml:space="preserve">, </w:t>
      </w:r>
      <w:proofErr w:type="spellStart"/>
      <w:r w:rsidR="0099083C" w:rsidRPr="00F13642">
        <w:rPr>
          <w:rFonts w:asciiTheme="majorHAnsi" w:hAnsiTheme="majorHAnsi" w:cstheme="majorHAnsi"/>
        </w:rPr>
        <w:t>potvrzovací</w:t>
      </w:r>
      <w:proofErr w:type="spellEnd"/>
      <w:r w:rsidR="0099083C" w:rsidRPr="00F13642">
        <w:rPr>
          <w:rFonts w:asciiTheme="majorHAnsi" w:hAnsiTheme="majorHAnsi" w:cstheme="majorHAnsi"/>
        </w:rPr>
        <w:t xml:space="preserve"> e</w:t>
      </w:r>
      <w:r w:rsidR="0099083C" w:rsidRPr="00F13642">
        <w:rPr>
          <w:rFonts w:ascii="Cambria Math" w:hAnsi="Cambria Math" w:cs="Cambria Math"/>
        </w:rPr>
        <w:t>‑</w:t>
      </w:r>
      <w:r w:rsidR="0099083C" w:rsidRPr="00F13642">
        <w:rPr>
          <w:rFonts w:asciiTheme="majorHAnsi" w:hAnsiTheme="majorHAnsi" w:cstheme="majorHAnsi"/>
        </w:rPr>
        <w:t>mail)</w:t>
      </w:r>
    </w:p>
    <w:p w14:paraId="4D7A16AA" w14:textId="7F2A6D55" w:rsidR="00F13642" w:rsidRDefault="00F13642" w:rsidP="00F13642">
      <w:pPr>
        <w:pStyle w:val="Odstavecseseznamem"/>
        <w:numPr>
          <w:ilvl w:val="0"/>
          <w:numId w:val="14"/>
        </w:numPr>
        <w:rPr>
          <w:rFonts w:asciiTheme="majorHAnsi" w:hAnsiTheme="majorHAnsi" w:cstheme="majorHAnsi"/>
        </w:rPr>
      </w:pPr>
      <w:proofErr w:type="spellStart"/>
      <w:r>
        <w:rPr>
          <w:rFonts w:asciiTheme="majorHAnsi" w:hAnsiTheme="majorHAnsi" w:cstheme="majorHAnsi"/>
        </w:rPr>
        <w:t>i</w:t>
      </w:r>
      <w:r w:rsidR="0099083C" w:rsidRPr="00F13642">
        <w:rPr>
          <w:rFonts w:asciiTheme="majorHAnsi" w:hAnsiTheme="majorHAnsi" w:cstheme="majorHAnsi"/>
        </w:rPr>
        <w:t>nteraktivn</w:t>
      </w:r>
      <w:r w:rsidR="0099083C" w:rsidRPr="00F13642">
        <w:rPr>
          <w:rFonts w:ascii="Calibri" w:hAnsi="Calibri" w:cs="Calibri"/>
        </w:rPr>
        <w:t>í</w:t>
      </w:r>
      <w:proofErr w:type="spellEnd"/>
      <w:r w:rsidR="0099083C" w:rsidRPr="00F13642">
        <w:rPr>
          <w:rFonts w:asciiTheme="majorHAnsi" w:hAnsiTheme="majorHAnsi" w:cstheme="majorHAnsi"/>
        </w:rPr>
        <w:t xml:space="preserve"> </w:t>
      </w:r>
      <w:proofErr w:type="spellStart"/>
      <w:r w:rsidR="0099083C" w:rsidRPr="00F13642">
        <w:rPr>
          <w:rFonts w:asciiTheme="majorHAnsi" w:hAnsiTheme="majorHAnsi" w:cstheme="majorHAnsi"/>
        </w:rPr>
        <w:t>mapa</w:t>
      </w:r>
      <w:proofErr w:type="spellEnd"/>
      <w:r w:rsidR="0099083C" w:rsidRPr="00F13642">
        <w:rPr>
          <w:rFonts w:asciiTheme="majorHAnsi" w:hAnsiTheme="majorHAnsi" w:cstheme="majorHAnsi"/>
        </w:rPr>
        <w:t xml:space="preserve"> zoo s </w:t>
      </w:r>
      <w:proofErr w:type="spellStart"/>
      <w:r w:rsidR="0099083C" w:rsidRPr="00F13642">
        <w:rPr>
          <w:rFonts w:asciiTheme="majorHAnsi" w:hAnsiTheme="majorHAnsi" w:cstheme="majorHAnsi"/>
        </w:rPr>
        <w:t>vyhled</w:t>
      </w:r>
      <w:r w:rsidR="0099083C" w:rsidRPr="00F13642">
        <w:rPr>
          <w:rFonts w:ascii="Calibri" w:hAnsi="Calibri" w:cs="Calibri"/>
        </w:rPr>
        <w:t>á</w:t>
      </w:r>
      <w:r w:rsidR="0099083C" w:rsidRPr="00F13642">
        <w:rPr>
          <w:rFonts w:asciiTheme="majorHAnsi" w:hAnsiTheme="majorHAnsi" w:cstheme="majorHAnsi"/>
        </w:rPr>
        <w:t>v</w:t>
      </w:r>
      <w:r w:rsidR="0099083C" w:rsidRPr="00F13642">
        <w:rPr>
          <w:rFonts w:ascii="Calibri" w:hAnsi="Calibri" w:cs="Calibri"/>
        </w:rPr>
        <w:t>á</w:t>
      </w:r>
      <w:r w:rsidR="0099083C" w:rsidRPr="00F13642">
        <w:rPr>
          <w:rFonts w:asciiTheme="majorHAnsi" w:hAnsiTheme="majorHAnsi" w:cstheme="majorHAnsi"/>
        </w:rPr>
        <w:t>n</w:t>
      </w:r>
      <w:r w:rsidR="0099083C" w:rsidRPr="00F13642">
        <w:rPr>
          <w:rFonts w:ascii="Calibri" w:hAnsi="Calibri" w:cs="Calibri"/>
        </w:rPr>
        <w:t>í</w:t>
      </w:r>
      <w:r w:rsidR="0099083C" w:rsidRPr="00F13642">
        <w:rPr>
          <w:rFonts w:asciiTheme="majorHAnsi" w:hAnsiTheme="majorHAnsi" w:cstheme="majorHAnsi"/>
        </w:rPr>
        <w:t>m</w:t>
      </w:r>
      <w:proofErr w:type="spellEnd"/>
      <w:r w:rsidR="0099083C" w:rsidRPr="00F13642">
        <w:rPr>
          <w:rFonts w:asciiTheme="majorHAnsi" w:hAnsiTheme="majorHAnsi" w:cstheme="majorHAnsi"/>
        </w:rPr>
        <w:t xml:space="preserve"> </w:t>
      </w:r>
      <w:proofErr w:type="spellStart"/>
      <w:r w:rsidR="0099083C" w:rsidRPr="00F13642">
        <w:rPr>
          <w:rFonts w:asciiTheme="majorHAnsi" w:hAnsiTheme="majorHAnsi" w:cstheme="majorHAnsi"/>
        </w:rPr>
        <w:t>pavilon</w:t>
      </w:r>
      <w:r w:rsidR="0099083C" w:rsidRPr="00F13642">
        <w:rPr>
          <w:rFonts w:ascii="Calibri" w:hAnsi="Calibri" w:cs="Calibri"/>
        </w:rPr>
        <w:t>ů</w:t>
      </w:r>
      <w:proofErr w:type="spellEnd"/>
      <w:r w:rsidR="0099083C" w:rsidRPr="00F13642">
        <w:rPr>
          <w:rFonts w:asciiTheme="majorHAnsi" w:hAnsiTheme="majorHAnsi" w:cstheme="majorHAnsi"/>
        </w:rPr>
        <w:t xml:space="preserve"> a </w:t>
      </w:r>
      <w:proofErr w:type="spellStart"/>
      <w:r w:rsidR="00663A66" w:rsidRPr="00F13642">
        <w:rPr>
          <w:rFonts w:asciiTheme="majorHAnsi" w:hAnsiTheme="majorHAnsi" w:cstheme="majorHAnsi"/>
        </w:rPr>
        <w:t>filtrace</w:t>
      </w:r>
      <w:proofErr w:type="spellEnd"/>
      <w:r w:rsidR="00663A66" w:rsidRPr="00F13642">
        <w:rPr>
          <w:rFonts w:asciiTheme="majorHAnsi" w:hAnsiTheme="majorHAnsi" w:cstheme="majorHAnsi"/>
        </w:rPr>
        <w:t xml:space="preserve"> </w:t>
      </w:r>
      <w:proofErr w:type="spellStart"/>
      <w:r w:rsidR="00663A66" w:rsidRPr="00F13642">
        <w:rPr>
          <w:rFonts w:asciiTheme="majorHAnsi" w:hAnsiTheme="majorHAnsi" w:cstheme="majorHAnsi"/>
        </w:rPr>
        <w:t>podle</w:t>
      </w:r>
      <w:proofErr w:type="spellEnd"/>
      <w:r w:rsidR="00663A66" w:rsidRPr="00F13642">
        <w:rPr>
          <w:rFonts w:asciiTheme="majorHAnsi" w:hAnsiTheme="majorHAnsi" w:cstheme="majorHAnsi"/>
        </w:rPr>
        <w:t xml:space="preserve"> </w:t>
      </w:r>
      <w:proofErr w:type="spellStart"/>
      <w:r w:rsidR="00663A66" w:rsidRPr="00F13642">
        <w:rPr>
          <w:rFonts w:asciiTheme="majorHAnsi" w:hAnsiTheme="majorHAnsi" w:cstheme="majorHAnsi"/>
        </w:rPr>
        <w:t>skupin</w:t>
      </w:r>
      <w:proofErr w:type="spellEnd"/>
      <w:r w:rsidR="00663A66" w:rsidRPr="00F13642">
        <w:rPr>
          <w:rFonts w:asciiTheme="majorHAnsi" w:hAnsiTheme="majorHAnsi" w:cstheme="majorHAnsi"/>
        </w:rPr>
        <w:t xml:space="preserve"> </w:t>
      </w:r>
      <w:proofErr w:type="spellStart"/>
      <w:r w:rsidR="00663A66" w:rsidRPr="00F13642">
        <w:rPr>
          <w:rFonts w:asciiTheme="majorHAnsi" w:hAnsiTheme="majorHAnsi" w:cstheme="majorHAnsi"/>
        </w:rPr>
        <w:t>zvířat</w:t>
      </w:r>
      <w:proofErr w:type="spellEnd"/>
      <w:r w:rsidR="00663A66" w:rsidRPr="00F13642">
        <w:rPr>
          <w:rFonts w:asciiTheme="majorHAnsi" w:hAnsiTheme="majorHAnsi" w:cstheme="majorHAnsi"/>
        </w:rPr>
        <w:t xml:space="preserve"> (</w:t>
      </w:r>
      <w:proofErr w:type="spellStart"/>
      <w:r w:rsidR="00663A66" w:rsidRPr="00F13642">
        <w:rPr>
          <w:rFonts w:asciiTheme="majorHAnsi" w:hAnsiTheme="majorHAnsi" w:cstheme="majorHAnsi"/>
        </w:rPr>
        <w:t>šelmy</w:t>
      </w:r>
      <w:proofErr w:type="spellEnd"/>
      <w:r w:rsidR="00663A66" w:rsidRPr="00F13642">
        <w:rPr>
          <w:rFonts w:asciiTheme="majorHAnsi" w:hAnsiTheme="majorHAnsi" w:cstheme="majorHAnsi"/>
        </w:rPr>
        <w:t xml:space="preserve">, </w:t>
      </w:r>
      <w:proofErr w:type="spellStart"/>
      <w:r w:rsidR="00663A66" w:rsidRPr="00F13642">
        <w:rPr>
          <w:rFonts w:asciiTheme="majorHAnsi" w:hAnsiTheme="majorHAnsi" w:cstheme="majorHAnsi"/>
        </w:rPr>
        <w:t>kopytníci</w:t>
      </w:r>
      <w:proofErr w:type="spellEnd"/>
      <w:r w:rsidR="00663A66" w:rsidRPr="00F13642">
        <w:rPr>
          <w:rFonts w:asciiTheme="majorHAnsi" w:hAnsiTheme="majorHAnsi" w:cstheme="majorHAnsi"/>
        </w:rPr>
        <w:t xml:space="preserve">, </w:t>
      </w:r>
      <w:proofErr w:type="spellStart"/>
      <w:r w:rsidR="00663A66" w:rsidRPr="00F13642">
        <w:rPr>
          <w:rFonts w:asciiTheme="majorHAnsi" w:hAnsiTheme="majorHAnsi" w:cstheme="majorHAnsi"/>
        </w:rPr>
        <w:t>primáti</w:t>
      </w:r>
      <w:proofErr w:type="spellEnd"/>
      <w:r w:rsidR="00663A66" w:rsidRPr="00F13642">
        <w:rPr>
          <w:rFonts w:asciiTheme="majorHAnsi" w:hAnsiTheme="majorHAnsi" w:cstheme="majorHAnsi"/>
        </w:rPr>
        <w:t xml:space="preserve">, </w:t>
      </w:r>
      <w:proofErr w:type="spellStart"/>
      <w:r w:rsidR="00663A66" w:rsidRPr="00F13642">
        <w:rPr>
          <w:rFonts w:asciiTheme="majorHAnsi" w:hAnsiTheme="majorHAnsi" w:cstheme="majorHAnsi"/>
        </w:rPr>
        <w:t>ptáci</w:t>
      </w:r>
      <w:proofErr w:type="spellEnd"/>
      <w:r w:rsidR="00663A66" w:rsidRPr="00F13642">
        <w:rPr>
          <w:rFonts w:asciiTheme="majorHAnsi" w:hAnsiTheme="majorHAnsi" w:cstheme="majorHAnsi"/>
        </w:rPr>
        <w:t>,…)</w:t>
      </w:r>
    </w:p>
    <w:p w14:paraId="6529781C" w14:textId="41FB6411" w:rsidR="00F13642" w:rsidRDefault="00F13642" w:rsidP="00F13642">
      <w:pPr>
        <w:pStyle w:val="Odstavecseseznamem"/>
        <w:numPr>
          <w:ilvl w:val="0"/>
          <w:numId w:val="14"/>
        </w:num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n</w:t>
      </w:r>
      <w:r w:rsidR="0099083C" w:rsidRPr="00F13642">
        <w:rPr>
          <w:rFonts w:asciiTheme="majorHAnsi" w:hAnsiTheme="majorHAnsi" w:cstheme="majorHAnsi"/>
        </w:rPr>
        <w:t xml:space="preserve">ewsletter a </w:t>
      </w:r>
      <w:proofErr w:type="spellStart"/>
      <w:r w:rsidR="0099083C" w:rsidRPr="00F13642">
        <w:rPr>
          <w:rFonts w:asciiTheme="majorHAnsi" w:hAnsiTheme="majorHAnsi" w:cstheme="majorHAnsi"/>
        </w:rPr>
        <w:t>registrace</w:t>
      </w:r>
      <w:proofErr w:type="spellEnd"/>
      <w:r w:rsidR="0099083C" w:rsidRPr="00F13642">
        <w:rPr>
          <w:rFonts w:asciiTheme="majorHAnsi" w:hAnsiTheme="majorHAnsi" w:cstheme="majorHAnsi"/>
        </w:rPr>
        <w:t xml:space="preserve"> </w:t>
      </w:r>
      <w:proofErr w:type="spellStart"/>
      <w:r w:rsidR="0099083C" w:rsidRPr="00F13642">
        <w:rPr>
          <w:rFonts w:asciiTheme="majorHAnsi" w:hAnsiTheme="majorHAnsi" w:cstheme="majorHAnsi"/>
        </w:rPr>
        <w:t>u</w:t>
      </w:r>
      <w:r w:rsidR="0099083C" w:rsidRPr="00F13642">
        <w:rPr>
          <w:rFonts w:ascii="Calibri" w:hAnsi="Calibri" w:cs="Calibri"/>
        </w:rPr>
        <w:t>ž</w:t>
      </w:r>
      <w:r w:rsidR="0099083C" w:rsidRPr="00F13642">
        <w:rPr>
          <w:rFonts w:asciiTheme="majorHAnsi" w:hAnsiTheme="majorHAnsi" w:cstheme="majorHAnsi"/>
        </w:rPr>
        <w:t>ivatel</w:t>
      </w:r>
      <w:r w:rsidR="0099083C" w:rsidRPr="00F13642">
        <w:rPr>
          <w:rFonts w:ascii="Calibri" w:hAnsi="Calibri" w:cs="Calibri"/>
        </w:rPr>
        <w:t>ů</w:t>
      </w:r>
      <w:proofErr w:type="spellEnd"/>
      <w:r w:rsidR="0099083C" w:rsidRPr="00F13642">
        <w:rPr>
          <w:rFonts w:asciiTheme="majorHAnsi" w:hAnsiTheme="majorHAnsi" w:cstheme="majorHAnsi"/>
        </w:rPr>
        <w:t>.</w:t>
      </w:r>
    </w:p>
    <w:p w14:paraId="0084A4AF" w14:textId="3910BEE1" w:rsidR="00663A66" w:rsidRPr="00F13642" w:rsidRDefault="00F13642" w:rsidP="00F13642">
      <w:pPr>
        <w:pStyle w:val="Odstavecseseznamem"/>
        <w:numPr>
          <w:ilvl w:val="0"/>
          <w:numId w:val="14"/>
        </w:numPr>
        <w:rPr>
          <w:rFonts w:asciiTheme="majorHAnsi" w:hAnsiTheme="majorHAnsi" w:cstheme="majorHAnsi"/>
          <w:lang w:val="pl-PL"/>
        </w:rPr>
      </w:pPr>
      <w:proofErr w:type="spellStart"/>
      <w:r>
        <w:rPr>
          <w:rFonts w:asciiTheme="majorHAnsi" w:hAnsiTheme="majorHAnsi" w:cstheme="majorHAnsi"/>
          <w:lang w:val="pl-PL"/>
        </w:rPr>
        <w:t>p</w:t>
      </w:r>
      <w:r w:rsidR="000D3C85" w:rsidRPr="00F13642">
        <w:rPr>
          <w:rFonts w:asciiTheme="majorHAnsi" w:hAnsiTheme="majorHAnsi" w:cstheme="majorHAnsi"/>
          <w:lang w:val="pl-PL"/>
        </w:rPr>
        <w:t>rokliky</w:t>
      </w:r>
      <w:proofErr w:type="spellEnd"/>
      <w:r w:rsidR="000D3C85" w:rsidRPr="00F13642">
        <w:rPr>
          <w:rFonts w:asciiTheme="majorHAnsi" w:hAnsiTheme="majorHAnsi" w:cstheme="majorHAnsi"/>
          <w:lang w:val="pl-PL"/>
        </w:rPr>
        <w:t xml:space="preserve"> na </w:t>
      </w:r>
      <w:proofErr w:type="spellStart"/>
      <w:r w:rsidR="000D3C85" w:rsidRPr="00F13642">
        <w:rPr>
          <w:rFonts w:asciiTheme="majorHAnsi" w:hAnsiTheme="majorHAnsi" w:cstheme="majorHAnsi"/>
          <w:lang w:val="pl-PL"/>
        </w:rPr>
        <w:t>sociální</w:t>
      </w:r>
      <w:proofErr w:type="spellEnd"/>
      <w:r w:rsidR="000D3C85" w:rsidRPr="00F13642">
        <w:rPr>
          <w:rFonts w:asciiTheme="majorHAnsi" w:hAnsiTheme="majorHAnsi" w:cstheme="majorHAnsi"/>
          <w:lang w:val="pl-PL"/>
        </w:rPr>
        <w:t xml:space="preserve"> </w:t>
      </w:r>
      <w:proofErr w:type="spellStart"/>
      <w:r w:rsidR="000D3C85" w:rsidRPr="00F13642">
        <w:rPr>
          <w:rFonts w:asciiTheme="majorHAnsi" w:hAnsiTheme="majorHAnsi" w:cstheme="majorHAnsi"/>
          <w:lang w:val="pl-PL"/>
        </w:rPr>
        <w:t>sítě</w:t>
      </w:r>
      <w:proofErr w:type="spellEnd"/>
      <w:r w:rsidR="000D3C85" w:rsidRPr="00F13642">
        <w:rPr>
          <w:rFonts w:asciiTheme="majorHAnsi" w:hAnsiTheme="majorHAnsi" w:cstheme="majorHAnsi"/>
          <w:lang w:val="pl-PL"/>
        </w:rPr>
        <w:t xml:space="preserve"> a </w:t>
      </w:r>
      <w:proofErr w:type="spellStart"/>
      <w:r w:rsidR="000D3C85" w:rsidRPr="00F13642">
        <w:rPr>
          <w:rFonts w:asciiTheme="majorHAnsi" w:hAnsiTheme="majorHAnsi" w:cstheme="majorHAnsi"/>
          <w:lang w:val="pl-PL"/>
        </w:rPr>
        <w:t>propojení</w:t>
      </w:r>
      <w:proofErr w:type="spellEnd"/>
      <w:r w:rsidR="000D3C85" w:rsidRPr="00F13642">
        <w:rPr>
          <w:rFonts w:asciiTheme="majorHAnsi" w:hAnsiTheme="majorHAnsi" w:cstheme="majorHAnsi"/>
          <w:lang w:val="pl-PL"/>
        </w:rPr>
        <w:t xml:space="preserve"> s </w:t>
      </w:r>
      <w:proofErr w:type="spellStart"/>
      <w:r w:rsidR="000D3C85" w:rsidRPr="00F13642">
        <w:rPr>
          <w:rFonts w:asciiTheme="majorHAnsi" w:hAnsiTheme="majorHAnsi" w:cstheme="majorHAnsi"/>
          <w:lang w:val="pl-PL"/>
        </w:rPr>
        <w:t>webkamerami</w:t>
      </w:r>
      <w:proofErr w:type="spellEnd"/>
    </w:p>
    <w:p w14:paraId="2A5DED15" w14:textId="2461E755" w:rsidR="00753F7C" w:rsidRPr="00B31E88" w:rsidRDefault="0099083C" w:rsidP="00663A66">
      <w:pPr>
        <w:rPr>
          <w:rFonts w:asciiTheme="majorHAnsi" w:hAnsiTheme="majorHAnsi" w:cstheme="majorHAnsi"/>
          <w:b/>
          <w:bCs/>
        </w:rPr>
      </w:pPr>
      <w:proofErr w:type="spellStart"/>
      <w:r w:rsidRPr="00B31E88">
        <w:rPr>
          <w:rFonts w:asciiTheme="majorHAnsi" w:hAnsiTheme="majorHAnsi" w:cstheme="majorHAnsi"/>
          <w:b/>
          <w:bCs/>
        </w:rPr>
        <w:lastRenderedPageBreak/>
        <w:t>Technické</w:t>
      </w:r>
      <w:proofErr w:type="spellEnd"/>
      <w:r w:rsidRPr="00B31E88">
        <w:rPr>
          <w:rFonts w:asciiTheme="majorHAnsi" w:hAnsiTheme="majorHAnsi" w:cstheme="majorHAnsi"/>
          <w:b/>
          <w:bCs/>
        </w:rPr>
        <w:t xml:space="preserve"> </w:t>
      </w:r>
      <w:proofErr w:type="spellStart"/>
      <w:r w:rsidRPr="00B31E88">
        <w:rPr>
          <w:rFonts w:asciiTheme="majorHAnsi" w:hAnsiTheme="majorHAnsi" w:cstheme="majorHAnsi"/>
          <w:b/>
          <w:bCs/>
        </w:rPr>
        <w:t>požadavky</w:t>
      </w:r>
      <w:proofErr w:type="spellEnd"/>
    </w:p>
    <w:p w14:paraId="20AE9CE8" w14:textId="2A04680B" w:rsidR="00F13642" w:rsidRDefault="00F13642" w:rsidP="00B31E88">
      <w:pPr>
        <w:pStyle w:val="Odstavecseseznamem"/>
        <w:numPr>
          <w:ilvl w:val="0"/>
          <w:numId w:val="15"/>
        </w:numPr>
        <w:spacing w:line="240" w:lineRule="auto"/>
        <w:rPr>
          <w:rFonts w:asciiTheme="majorHAnsi" w:hAnsiTheme="majorHAnsi" w:cstheme="majorHAnsi"/>
        </w:rPr>
      </w:pPr>
      <w:proofErr w:type="spellStart"/>
      <w:r>
        <w:rPr>
          <w:rFonts w:asciiTheme="majorHAnsi" w:hAnsiTheme="majorHAnsi" w:cstheme="majorHAnsi"/>
        </w:rPr>
        <w:t>r</w:t>
      </w:r>
      <w:r w:rsidR="0099083C" w:rsidRPr="00F13642">
        <w:rPr>
          <w:rFonts w:asciiTheme="majorHAnsi" w:hAnsiTheme="majorHAnsi" w:cstheme="majorHAnsi"/>
        </w:rPr>
        <w:t>esponzivní</w:t>
      </w:r>
      <w:proofErr w:type="spellEnd"/>
      <w:r w:rsidR="0099083C" w:rsidRPr="00F13642">
        <w:rPr>
          <w:rFonts w:asciiTheme="majorHAnsi" w:hAnsiTheme="majorHAnsi" w:cstheme="majorHAnsi"/>
        </w:rPr>
        <w:t xml:space="preserve"> design (</w:t>
      </w:r>
      <w:proofErr w:type="spellStart"/>
      <w:r w:rsidR="0099083C" w:rsidRPr="00F13642">
        <w:rPr>
          <w:rFonts w:asciiTheme="majorHAnsi" w:hAnsiTheme="majorHAnsi" w:cstheme="majorHAnsi"/>
        </w:rPr>
        <w:t>mobil</w:t>
      </w:r>
      <w:proofErr w:type="spellEnd"/>
      <w:r w:rsidR="0099083C" w:rsidRPr="00F13642">
        <w:rPr>
          <w:rFonts w:asciiTheme="majorHAnsi" w:hAnsiTheme="majorHAnsi" w:cstheme="majorHAnsi"/>
        </w:rPr>
        <w:t>, tablet, desktop)</w:t>
      </w:r>
    </w:p>
    <w:p w14:paraId="20A39AD1" w14:textId="674A4ACF" w:rsidR="00F13642" w:rsidRDefault="00F13642" w:rsidP="00B31E88">
      <w:pPr>
        <w:pStyle w:val="Odstavecseseznamem"/>
        <w:numPr>
          <w:ilvl w:val="0"/>
          <w:numId w:val="15"/>
        </w:numPr>
        <w:spacing w:line="240" w:lineRule="auto"/>
        <w:rPr>
          <w:rFonts w:asciiTheme="majorHAnsi" w:hAnsiTheme="majorHAnsi" w:cstheme="majorHAnsi"/>
        </w:rPr>
      </w:pPr>
      <w:proofErr w:type="spellStart"/>
      <w:r>
        <w:rPr>
          <w:rFonts w:asciiTheme="majorHAnsi" w:hAnsiTheme="majorHAnsi" w:cstheme="majorHAnsi"/>
        </w:rPr>
        <w:t>a</w:t>
      </w:r>
      <w:r w:rsidR="00B31E88" w:rsidRPr="00F13642">
        <w:rPr>
          <w:rFonts w:asciiTheme="majorHAnsi" w:hAnsiTheme="majorHAnsi" w:cstheme="majorHAnsi"/>
        </w:rPr>
        <w:t>nalytické</w:t>
      </w:r>
      <w:proofErr w:type="spellEnd"/>
      <w:r w:rsidR="00B31E88" w:rsidRPr="00F13642">
        <w:rPr>
          <w:rFonts w:asciiTheme="majorHAnsi" w:hAnsiTheme="majorHAnsi" w:cstheme="majorHAnsi"/>
        </w:rPr>
        <w:t xml:space="preserve"> </w:t>
      </w:r>
      <w:proofErr w:type="spellStart"/>
      <w:r w:rsidR="00B31E88" w:rsidRPr="00F13642">
        <w:rPr>
          <w:rFonts w:asciiTheme="majorHAnsi" w:hAnsiTheme="majorHAnsi" w:cstheme="majorHAnsi"/>
        </w:rPr>
        <w:t>systémy</w:t>
      </w:r>
      <w:proofErr w:type="spellEnd"/>
      <w:r w:rsidR="00B31E88" w:rsidRPr="00F13642">
        <w:rPr>
          <w:rFonts w:asciiTheme="majorHAnsi" w:hAnsiTheme="majorHAnsi" w:cstheme="majorHAnsi"/>
        </w:rPr>
        <w:t xml:space="preserve"> (</w:t>
      </w:r>
      <w:proofErr w:type="spellStart"/>
      <w:r w:rsidR="00B31E88" w:rsidRPr="00F13642">
        <w:rPr>
          <w:rFonts w:asciiTheme="majorHAnsi" w:hAnsiTheme="majorHAnsi" w:cstheme="majorHAnsi"/>
        </w:rPr>
        <w:t>návštěvnost</w:t>
      </w:r>
      <w:proofErr w:type="spellEnd"/>
      <w:r w:rsidR="00B31E88" w:rsidRPr="00F13642">
        <w:rPr>
          <w:rFonts w:asciiTheme="majorHAnsi" w:hAnsiTheme="majorHAnsi" w:cstheme="majorHAnsi"/>
        </w:rPr>
        <w:t>)</w:t>
      </w:r>
    </w:p>
    <w:p w14:paraId="1764469D" w14:textId="77777777" w:rsidR="00F13642" w:rsidRPr="00F13642" w:rsidRDefault="0099083C" w:rsidP="00B31E88">
      <w:pPr>
        <w:pStyle w:val="Odstavecseseznamem"/>
        <w:numPr>
          <w:ilvl w:val="0"/>
          <w:numId w:val="15"/>
        </w:numPr>
        <w:spacing w:line="240" w:lineRule="auto"/>
        <w:rPr>
          <w:rFonts w:asciiTheme="majorHAnsi" w:hAnsiTheme="majorHAnsi" w:cstheme="majorHAnsi"/>
          <w:lang w:val="pl-PL"/>
        </w:rPr>
      </w:pPr>
      <w:r w:rsidRPr="00F13642">
        <w:rPr>
          <w:rFonts w:asciiTheme="majorHAnsi" w:hAnsiTheme="majorHAnsi" w:cstheme="majorHAnsi"/>
          <w:lang w:val="pl-PL"/>
        </w:rPr>
        <w:t>CMS s </w:t>
      </w:r>
      <w:proofErr w:type="spellStart"/>
      <w:r w:rsidRPr="00F13642">
        <w:rPr>
          <w:rFonts w:asciiTheme="majorHAnsi" w:hAnsiTheme="majorHAnsi" w:cstheme="majorHAnsi"/>
          <w:lang w:val="pl-PL"/>
        </w:rPr>
        <w:t>rolemi</w:t>
      </w:r>
      <w:proofErr w:type="spellEnd"/>
      <w:r w:rsidRPr="00F13642">
        <w:rPr>
          <w:rFonts w:asciiTheme="majorHAnsi" w:hAnsiTheme="majorHAnsi" w:cstheme="majorHAnsi"/>
          <w:lang w:val="pl-PL"/>
        </w:rPr>
        <w:t xml:space="preserve"> </w:t>
      </w:r>
      <w:proofErr w:type="spellStart"/>
      <w:r w:rsidRPr="00F13642">
        <w:rPr>
          <w:rFonts w:asciiTheme="majorHAnsi" w:hAnsiTheme="majorHAnsi" w:cstheme="majorHAnsi"/>
          <w:lang w:val="pl-PL"/>
        </w:rPr>
        <w:t>redaktorů</w:t>
      </w:r>
      <w:proofErr w:type="spellEnd"/>
      <w:r w:rsidRPr="00F13642">
        <w:rPr>
          <w:rFonts w:asciiTheme="majorHAnsi" w:hAnsiTheme="majorHAnsi" w:cstheme="majorHAnsi"/>
          <w:lang w:val="pl-PL"/>
        </w:rPr>
        <w:t xml:space="preserve"> a </w:t>
      </w:r>
      <w:proofErr w:type="spellStart"/>
      <w:r w:rsidRPr="00F13642">
        <w:rPr>
          <w:rFonts w:asciiTheme="majorHAnsi" w:hAnsiTheme="majorHAnsi" w:cstheme="majorHAnsi"/>
          <w:lang w:val="pl-PL"/>
        </w:rPr>
        <w:t>možností</w:t>
      </w:r>
      <w:proofErr w:type="spellEnd"/>
      <w:r w:rsidRPr="00F13642">
        <w:rPr>
          <w:rFonts w:asciiTheme="majorHAnsi" w:hAnsiTheme="majorHAnsi" w:cstheme="majorHAnsi"/>
          <w:lang w:val="pl-PL"/>
        </w:rPr>
        <w:t xml:space="preserve"> </w:t>
      </w:r>
      <w:proofErr w:type="spellStart"/>
      <w:r w:rsidRPr="00F13642">
        <w:rPr>
          <w:rFonts w:asciiTheme="majorHAnsi" w:hAnsiTheme="majorHAnsi" w:cstheme="majorHAnsi"/>
          <w:lang w:val="pl-PL"/>
        </w:rPr>
        <w:t>snadné</w:t>
      </w:r>
      <w:proofErr w:type="spellEnd"/>
      <w:r w:rsidRPr="00F13642">
        <w:rPr>
          <w:rFonts w:asciiTheme="majorHAnsi" w:hAnsiTheme="majorHAnsi" w:cstheme="majorHAnsi"/>
          <w:lang w:val="pl-PL"/>
        </w:rPr>
        <w:t xml:space="preserve"> </w:t>
      </w:r>
      <w:proofErr w:type="spellStart"/>
      <w:r w:rsidRPr="00F13642">
        <w:rPr>
          <w:rFonts w:asciiTheme="majorHAnsi" w:hAnsiTheme="majorHAnsi" w:cstheme="majorHAnsi"/>
          <w:lang w:val="pl-PL"/>
        </w:rPr>
        <w:t>správy</w:t>
      </w:r>
      <w:proofErr w:type="spellEnd"/>
      <w:r w:rsidRPr="00F13642">
        <w:rPr>
          <w:rFonts w:asciiTheme="majorHAnsi" w:hAnsiTheme="majorHAnsi" w:cstheme="majorHAnsi"/>
          <w:lang w:val="pl-PL"/>
        </w:rPr>
        <w:t xml:space="preserve"> </w:t>
      </w:r>
      <w:proofErr w:type="spellStart"/>
      <w:r w:rsidRPr="00F13642">
        <w:rPr>
          <w:rFonts w:asciiTheme="majorHAnsi" w:hAnsiTheme="majorHAnsi" w:cstheme="majorHAnsi"/>
          <w:lang w:val="pl-PL"/>
        </w:rPr>
        <w:t>obsahu</w:t>
      </w:r>
      <w:proofErr w:type="spellEnd"/>
      <w:r w:rsidRPr="00F13642">
        <w:rPr>
          <w:rFonts w:asciiTheme="majorHAnsi" w:hAnsiTheme="majorHAnsi" w:cstheme="majorHAnsi"/>
          <w:lang w:val="pl-PL"/>
        </w:rPr>
        <w:t>.</w:t>
      </w:r>
    </w:p>
    <w:p w14:paraId="503D73AB" w14:textId="25F18417" w:rsidR="00F13642" w:rsidRDefault="00F13642" w:rsidP="00B31E88">
      <w:pPr>
        <w:pStyle w:val="Odstavecseseznamem"/>
        <w:numPr>
          <w:ilvl w:val="0"/>
          <w:numId w:val="15"/>
        </w:numPr>
        <w:spacing w:line="240" w:lineRule="auto"/>
        <w:rPr>
          <w:rFonts w:asciiTheme="majorHAnsi" w:hAnsiTheme="majorHAnsi" w:cstheme="majorHAnsi"/>
          <w:lang w:val="pl-PL"/>
        </w:rPr>
      </w:pPr>
      <w:proofErr w:type="spellStart"/>
      <w:r>
        <w:rPr>
          <w:rFonts w:asciiTheme="majorHAnsi" w:hAnsiTheme="majorHAnsi" w:cstheme="majorHAnsi"/>
          <w:lang w:val="pl-PL"/>
        </w:rPr>
        <w:t>o</w:t>
      </w:r>
      <w:r w:rsidR="0099083C" w:rsidRPr="00F13642">
        <w:rPr>
          <w:rFonts w:asciiTheme="majorHAnsi" w:hAnsiTheme="majorHAnsi" w:cstheme="majorHAnsi"/>
          <w:lang w:val="pl-PL"/>
        </w:rPr>
        <w:t>ptimalizace</w:t>
      </w:r>
      <w:proofErr w:type="spellEnd"/>
      <w:r w:rsidR="0099083C" w:rsidRPr="00F13642">
        <w:rPr>
          <w:rFonts w:asciiTheme="majorHAnsi" w:hAnsiTheme="majorHAnsi" w:cstheme="majorHAnsi"/>
          <w:lang w:val="pl-PL"/>
        </w:rPr>
        <w:t xml:space="preserve"> </w:t>
      </w:r>
      <w:proofErr w:type="spellStart"/>
      <w:r w:rsidR="0099083C" w:rsidRPr="00F13642">
        <w:rPr>
          <w:rFonts w:asciiTheme="majorHAnsi" w:hAnsiTheme="majorHAnsi" w:cstheme="majorHAnsi"/>
          <w:lang w:val="pl-PL"/>
        </w:rPr>
        <w:t>výkonu</w:t>
      </w:r>
      <w:proofErr w:type="spellEnd"/>
      <w:r w:rsidR="0099083C" w:rsidRPr="00F13642">
        <w:rPr>
          <w:rFonts w:asciiTheme="majorHAnsi" w:hAnsiTheme="majorHAnsi" w:cstheme="majorHAnsi"/>
          <w:lang w:val="pl-PL"/>
        </w:rPr>
        <w:t xml:space="preserve"> a SEO</w:t>
      </w:r>
    </w:p>
    <w:p w14:paraId="3F9EA805" w14:textId="6D7F90D0" w:rsidR="00F13642" w:rsidRDefault="00F13642" w:rsidP="00B31E88">
      <w:pPr>
        <w:pStyle w:val="Odstavecseseznamem"/>
        <w:numPr>
          <w:ilvl w:val="0"/>
          <w:numId w:val="15"/>
        </w:numPr>
        <w:spacing w:line="240" w:lineRule="auto"/>
        <w:rPr>
          <w:rFonts w:asciiTheme="majorHAnsi" w:hAnsiTheme="majorHAnsi" w:cstheme="majorHAnsi"/>
          <w:lang w:val="pl-PL"/>
        </w:rPr>
      </w:pPr>
      <w:proofErr w:type="spellStart"/>
      <w:r>
        <w:rPr>
          <w:rFonts w:asciiTheme="majorHAnsi" w:hAnsiTheme="majorHAnsi" w:cstheme="majorHAnsi"/>
          <w:lang w:val="pl-PL"/>
        </w:rPr>
        <w:t>v</w:t>
      </w:r>
      <w:r w:rsidR="0099083C" w:rsidRPr="00F13642">
        <w:rPr>
          <w:rFonts w:asciiTheme="majorHAnsi" w:hAnsiTheme="majorHAnsi" w:cstheme="majorHAnsi"/>
          <w:lang w:val="pl-PL"/>
        </w:rPr>
        <w:t>ícejazyčnost</w:t>
      </w:r>
      <w:proofErr w:type="spellEnd"/>
      <w:r w:rsidR="0099083C" w:rsidRPr="00F13642">
        <w:rPr>
          <w:rFonts w:asciiTheme="majorHAnsi" w:hAnsiTheme="majorHAnsi" w:cstheme="majorHAnsi"/>
          <w:lang w:val="pl-PL"/>
        </w:rPr>
        <w:t xml:space="preserve"> (CZ, EN, DE)</w:t>
      </w:r>
    </w:p>
    <w:p w14:paraId="782DF090" w14:textId="1B80A906" w:rsidR="00F13642" w:rsidRDefault="00F13642" w:rsidP="00B31E88">
      <w:pPr>
        <w:pStyle w:val="Odstavecseseznamem"/>
        <w:numPr>
          <w:ilvl w:val="0"/>
          <w:numId w:val="15"/>
        </w:numPr>
        <w:spacing w:line="240" w:lineRule="auto"/>
        <w:rPr>
          <w:rFonts w:asciiTheme="majorHAnsi" w:hAnsiTheme="majorHAnsi" w:cstheme="majorHAnsi"/>
          <w:lang w:val="pl-PL"/>
        </w:rPr>
      </w:pPr>
      <w:proofErr w:type="spellStart"/>
      <w:r>
        <w:rPr>
          <w:rFonts w:asciiTheme="majorHAnsi" w:hAnsiTheme="majorHAnsi" w:cstheme="majorHAnsi"/>
          <w:lang w:val="pl-PL"/>
        </w:rPr>
        <w:t>s</w:t>
      </w:r>
      <w:r w:rsidR="0099083C" w:rsidRPr="00F13642">
        <w:rPr>
          <w:rFonts w:asciiTheme="majorHAnsi" w:hAnsiTheme="majorHAnsi" w:cstheme="majorHAnsi"/>
          <w:lang w:val="pl-PL"/>
        </w:rPr>
        <w:t>oulad</w:t>
      </w:r>
      <w:proofErr w:type="spellEnd"/>
      <w:r w:rsidR="0099083C" w:rsidRPr="00F13642">
        <w:rPr>
          <w:rFonts w:asciiTheme="majorHAnsi" w:hAnsiTheme="majorHAnsi" w:cstheme="majorHAnsi"/>
          <w:lang w:val="pl-PL"/>
        </w:rPr>
        <w:t xml:space="preserve"> s GDPR, </w:t>
      </w:r>
      <w:proofErr w:type="spellStart"/>
      <w:r w:rsidR="0099083C" w:rsidRPr="00F13642">
        <w:rPr>
          <w:rFonts w:asciiTheme="majorHAnsi" w:hAnsiTheme="majorHAnsi" w:cstheme="majorHAnsi"/>
          <w:lang w:val="pl-PL"/>
        </w:rPr>
        <w:t>zabezpečení</w:t>
      </w:r>
      <w:proofErr w:type="spellEnd"/>
      <w:r w:rsidR="0099083C" w:rsidRPr="00F13642">
        <w:rPr>
          <w:rFonts w:asciiTheme="majorHAnsi" w:hAnsiTheme="majorHAnsi" w:cstheme="majorHAnsi"/>
          <w:lang w:val="pl-PL"/>
        </w:rPr>
        <w:t xml:space="preserve"> SSL</w:t>
      </w:r>
    </w:p>
    <w:p w14:paraId="3AA6736B" w14:textId="21E949EF" w:rsidR="00753F7C" w:rsidRPr="00F13642" w:rsidRDefault="00F13642" w:rsidP="00B31E88">
      <w:pPr>
        <w:pStyle w:val="Odstavecseseznamem"/>
        <w:numPr>
          <w:ilvl w:val="0"/>
          <w:numId w:val="15"/>
        </w:numPr>
        <w:spacing w:line="240" w:lineRule="auto"/>
        <w:rPr>
          <w:rFonts w:asciiTheme="majorHAnsi" w:hAnsiTheme="majorHAnsi" w:cstheme="majorHAnsi"/>
          <w:lang w:val="pl-PL"/>
        </w:rPr>
      </w:pPr>
      <w:proofErr w:type="spellStart"/>
      <w:r>
        <w:rPr>
          <w:rFonts w:asciiTheme="majorHAnsi" w:hAnsiTheme="majorHAnsi" w:cstheme="majorHAnsi"/>
          <w:lang w:val="pl-PL"/>
        </w:rPr>
        <w:t>p</w:t>
      </w:r>
      <w:r w:rsidR="0099083C" w:rsidRPr="00F13642">
        <w:rPr>
          <w:rFonts w:asciiTheme="majorHAnsi" w:hAnsiTheme="majorHAnsi" w:cstheme="majorHAnsi"/>
          <w:lang w:val="pl-PL"/>
        </w:rPr>
        <w:t>řístupnost</w:t>
      </w:r>
      <w:proofErr w:type="spellEnd"/>
      <w:r w:rsidR="0099083C" w:rsidRPr="00F13642">
        <w:rPr>
          <w:rFonts w:asciiTheme="majorHAnsi" w:hAnsiTheme="majorHAnsi" w:cstheme="majorHAnsi"/>
          <w:lang w:val="pl-PL"/>
        </w:rPr>
        <w:t xml:space="preserve"> </w:t>
      </w:r>
      <w:proofErr w:type="spellStart"/>
      <w:r w:rsidR="0099083C" w:rsidRPr="00F13642">
        <w:rPr>
          <w:rFonts w:asciiTheme="majorHAnsi" w:hAnsiTheme="majorHAnsi" w:cstheme="majorHAnsi"/>
          <w:lang w:val="pl-PL"/>
        </w:rPr>
        <w:t>dle</w:t>
      </w:r>
      <w:proofErr w:type="spellEnd"/>
      <w:r w:rsidR="0099083C" w:rsidRPr="00F13642">
        <w:rPr>
          <w:rFonts w:asciiTheme="majorHAnsi" w:hAnsiTheme="majorHAnsi" w:cstheme="majorHAnsi"/>
          <w:lang w:val="pl-PL"/>
        </w:rPr>
        <w:t xml:space="preserve"> WCAG 2.1 (</w:t>
      </w:r>
      <w:proofErr w:type="spellStart"/>
      <w:r w:rsidR="0099083C" w:rsidRPr="00F13642">
        <w:rPr>
          <w:rFonts w:asciiTheme="majorHAnsi" w:hAnsiTheme="majorHAnsi" w:cstheme="majorHAnsi"/>
          <w:lang w:val="pl-PL"/>
        </w:rPr>
        <w:t>úroveň</w:t>
      </w:r>
      <w:proofErr w:type="spellEnd"/>
      <w:r w:rsidR="0099083C" w:rsidRPr="00F13642">
        <w:rPr>
          <w:rFonts w:asciiTheme="majorHAnsi" w:hAnsiTheme="majorHAnsi" w:cstheme="majorHAnsi"/>
          <w:lang w:val="pl-PL"/>
        </w:rPr>
        <w:t xml:space="preserve"> AA)</w:t>
      </w:r>
      <w:r w:rsidR="0099083C" w:rsidRPr="00F13642">
        <w:rPr>
          <w:rFonts w:asciiTheme="majorHAnsi" w:hAnsiTheme="majorHAnsi" w:cstheme="majorHAnsi"/>
          <w:lang w:val="pl-PL"/>
        </w:rPr>
        <w:br/>
      </w:r>
    </w:p>
    <w:p w14:paraId="24D72E49" w14:textId="635E0A6F" w:rsidR="00753F7C" w:rsidRPr="00B31E88" w:rsidRDefault="0099083C" w:rsidP="00B31E88">
      <w:pPr>
        <w:rPr>
          <w:rFonts w:asciiTheme="majorHAnsi" w:hAnsiTheme="majorHAnsi" w:cstheme="majorHAnsi"/>
          <w:b/>
          <w:bCs/>
        </w:rPr>
      </w:pPr>
      <w:proofErr w:type="spellStart"/>
      <w:r w:rsidRPr="00B31E88">
        <w:rPr>
          <w:rFonts w:asciiTheme="majorHAnsi" w:hAnsiTheme="majorHAnsi" w:cstheme="majorHAnsi"/>
          <w:b/>
          <w:bCs/>
        </w:rPr>
        <w:t>Referenční</w:t>
      </w:r>
      <w:proofErr w:type="spellEnd"/>
      <w:r w:rsidRPr="00B31E88">
        <w:rPr>
          <w:rFonts w:asciiTheme="majorHAnsi" w:hAnsiTheme="majorHAnsi" w:cstheme="majorHAnsi"/>
          <w:b/>
          <w:bCs/>
        </w:rPr>
        <w:t xml:space="preserve"> </w:t>
      </w:r>
      <w:proofErr w:type="spellStart"/>
      <w:r w:rsidR="00B31E88">
        <w:rPr>
          <w:rFonts w:asciiTheme="majorHAnsi" w:hAnsiTheme="majorHAnsi" w:cstheme="majorHAnsi"/>
          <w:b/>
          <w:bCs/>
        </w:rPr>
        <w:t>weby</w:t>
      </w:r>
      <w:proofErr w:type="spellEnd"/>
    </w:p>
    <w:p w14:paraId="6E177AA9" w14:textId="74C72141" w:rsidR="00753F7C" w:rsidRDefault="00B31E88" w:rsidP="00B31E88">
      <w:pPr>
        <w:rPr>
          <w:rFonts w:asciiTheme="majorHAnsi" w:hAnsiTheme="majorHAnsi" w:cstheme="majorHAnsi"/>
        </w:rPr>
      </w:pPr>
      <w:hyperlink r:id="rId6" w:history="1">
        <w:r w:rsidRPr="002F09FD">
          <w:rPr>
            <w:rStyle w:val="Hypertextovodkaz"/>
            <w:rFonts w:asciiTheme="majorHAnsi" w:hAnsiTheme="majorHAnsi" w:cstheme="majorHAnsi"/>
          </w:rPr>
          <w:t>https://www.zoo-olomouc.cz/</w:t>
        </w:r>
      </w:hyperlink>
    </w:p>
    <w:p w14:paraId="7125DAB3" w14:textId="4955DC5E" w:rsidR="00B31E88" w:rsidRDefault="00B31E88" w:rsidP="00B31E88">
      <w:pPr>
        <w:rPr>
          <w:rFonts w:asciiTheme="majorHAnsi" w:hAnsiTheme="majorHAnsi" w:cstheme="majorHAnsi"/>
        </w:rPr>
      </w:pPr>
      <w:hyperlink r:id="rId7" w:history="1">
        <w:r w:rsidRPr="002F09FD">
          <w:rPr>
            <w:rStyle w:val="Hypertextovodkaz"/>
            <w:rFonts w:asciiTheme="majorHAnsi" w:hAnsiTheme="majorHAnsi" w:cstheme="majorHAnsi"/>
          </w:rPr>
          <w:t>https://zoojihlava.cz/</w:t>
        </w:r>
      </w:hyperlink>
    </w:p>
    <w:p w14:paraId="27CACD7F" w14:textId="52640C18" w:rsidR="00B31E88" w:rsidRDefault="00B31E88" w:rsidP="00B31E88">
      <w:pPr>
        <w:rPr>
          <w:rFonts w:asciiTheme="majorHAnsi" w:hAnsiTheme="majorHAnsi" w:cstheme="majorHAnsi"/>
        </w:rPr>
      </w:pPr>
      <w:hyperlink r:id="rId8" w:history="1">
        <w:r w:rsidRPr="002F09FD">
          <w:rPr>
            <w:rStyle w:val="Hypertextovodkaz"/>
            <w:rFonts w:asciiTheme="majorHAnsi" w:hAnsiTheme="majorHAnsi" w:cstheme="majorHAnsi"/>
          </w:rPr>
          <w:t>https://zoopark.cz/</w:t>
        </w:r>
      </w:hyperlink>
    </w:p>
    <w:p w14:paraId="37F1A2FB" w14:textId="16CC52D2" w:rsidR="00B31E88" w:rsidRDefault="00B31E88" w:rsidP="00B31E88">
      <w:pPr>
        <w:rPr>
          <w:rFonts w:asciiTheme="majorHAnsi" w:hAnsiTheme="majorHAnsi" w:cstheme="majorHAnsi"/>
        </w:rPr>
      </w:pPr>
      <w:hyperlink r:id="rId9" w:history="1">
        <w:r w:rsidRPr="002F09FD">
          <w:rPr>
            <w:rStyle w:val="Hypertextovodkaz"/>
            <w:rFonts w:asciiTheme="majorHAnsi" w:hAnsiTheme="majorHAnsi" w:cstheme="majorHAnsi"/>
          </w:rPr>
          <w:t>https://bioparcvalencia.es/en/</w:t>
        </w:r>
      </w:hyperlink>
    </w:p>
    <w:p w14:paraId="7EA7FAB6" w14:textId="75673613" w:rsidR="00B31E88" w:rsidRDefault="00B31E88" w:rsidP="00B31E88">
      <w:pPr>
        <w:rPr>
          <w:rFonts w:asciiTheme="majorHAnsi" w:hAnsiTheme="majorHAnsi" w:cstheme="majorHAnsi"/>
        </w:rPr>
      </w:pPr>
      <w:hyperlink r:id="rId10" w:history="1">
        <w:r w:rsidRPr="002F09FD">
          <w:rPr>
            <w:rStyle w:val="Hypertextovodkaz"/>
            <w:rFonts w:asciiTheme="majorHAnsi" w:hAnsiTheme="majorHAnsi" w:cstheme="majorHAnsi"/>
          </w:rPr>
          <w:t>https://www.zoo-berlin.de/de</w:t>
        </w:r>
      </w:hyperlink>
    </w:p>
    <w:p w14:paraId="3BA35EC1" w14:textId="5D22D944" w:rsidR="00B31E88" w:rsidRDefault="00B31E88" w:rsidP="00B31E88">
      <w:pPr>
        <w:rPr>
          <w:rFonts w:asciiTheme="majorHAnsi" w:hAnsiTheme="majorHAnsi" w:cstheme="majorHAnsi"/>
        </w:rPr>
      </w:pPr>
      <w:hyperlink r:id="rId11" w:history="1">
        <w:r w:rsidRPr="002F09FD">
          <w:rPr>
            <w:rStyle w:val="Hypertextovodkaz"/>
            <w:rFonts w:asciiTheme="majorHAnsi" w:hAnsiTheme="majorHAnsi" w:cstheme="majorHAnsi"/>
          </w:rPr>
          <w:t>https://www.londonzoo.org/</w:t>
        </w:r>
      </w:hyperlink>
    </w:p>
    <w:p w14:paraId="6122561C" w14:textId="77777777" w:rsidR="00B31E88" w:rsidRPr="00B12461" w:rsidRDefault="00B31E88" w:rsidP="00B31E88">
      <w:pPr>
        <w:rPr>
          <w:rFonts w:asciiTheme="majorHAnsi" w:hAnsiTheme="majorHAnsi" w:cstheme="majorHAnsi"/>
        </w:rPr>
      </w:pPr>
    </w:p>
    <w:sectPr w:rsidR="00B31E88" w:rsidRPr="00B12461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slovanseznam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slovanseznam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Seznamsodrkami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Seznamsodrkami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3CAB376A"/>
    <w:multiLevelType w:val="hybridMultilevel"/>
    <w:tmpl w:val="435C7A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516C1B"/>
    <w:multiLevelType w:val="hybridMultilevel"/>
    <w:tmpl w:val="1E84F2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D21ADF"/>
    <w:multiLevelType w:val="hybridMultilevel"/>
    <w:tmpl w:val="1AD27306"/>
    <w:lvl w:ilvl="0" w:tplc="32A407C2">
      <w:start w:val="2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E2116B"/>
    <w:multiLevelType w:val="hybridMultilevel"/>
    <w:tmpl w:val="CEFC48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643871"/>
    <w:multiLevelType w:val="hybridMultilevel"/>
    <w:tmpl w:val="1E2851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A65403"/>
    <w:multiLevelType w:val="hybridMultilevel"/>
    <w:tmpl w:val="68304F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52036059">
    <w:abstractNumId w:val="8"/>
  </w:num>
  <w:num w:numId="2" w16cid:durableId="1152867191">
    <w:abstractNumId w:val="6"/>
  </w:num>
  <w:num w:numId="3" w16cid:durableId="1942294897">
    <w:abstractNumId w:val="5"/>
  </w:num>
  <w:num w:numId="4" w16cid:durableId="1061904575">
    <w:abstractNumId w:val="4"/>
  </w:num>
  <w:num w:numId="5" w16cid:durableId="1401367387">
    <w:abstractNumId w:val="7"/>
  </w:num>
  <w:num w:numId="6" w16cid:durableId="1484929330">
    <w:abstractNumId w:val="3"/>
  </w:num>
  <w:num w:numId="7" w16cid:durableId="25253477">
    <w:abstractNumId w:val="2"/>
  </w:num>
  <w:num w:numId="8" w16cid:durableId="1051884129">
    <w:abstractNumId w:val="1"/>
  </w:num>
  <w:num w:numId="9" w16cid:durableId="1233199403">
    <w:abstractNumId w:val="0"/>
  </w:num>
  <w:num w:numId="10" w16cid:durableId="439565599">
    <w:abstractNumId w:val="11"/>
  </w:num>
  <w:num w:numId="11" w16cid:durableId="1702822259">
    <w:abstractNumId w:val="10"/>
  </w:num>
  <w:num w:numId="12" w16cid:durableId="7878050">
    <w:abstractNumId w:val="9"/>
  </w:num>
  <w:num w:numId="13" w16cid:durableId="1255211403">
    <w:abstractNumId w:val="13"/>
  </w:num>
  <w:num w:numId="14" w16cid:durableId="1721246060">
    <w:abstractNumId w:val="14"/>
  </w:num>
  <w:num w:numId="15" w16cid:durableId="170887117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35960"/>
    <w:rsid w:val="0006063C"/>
    <w:rsid w:val="000D3C85"/>
    <w:rsid w:val="00131F74"/>
    <w:rsid w:val="0015074B"/>
    <w:rsid w:val="0029639D"/>
    <w:rsid w:val="00326F90"/>
    <w:rsid w:val="00663A66"/>
    <w:rsid w:val="00753F7C"/>
    <w:rsid w:val="00824279"/>
    <w:rsid w:val="008B1DB6"/>
    <w:rsid w:val="008C079E"/>
    <w:rsid w:val="0099083C"/>
    <w:rsid w:val="00AA1D8D"/>
    <w:rsid w:val="00B12461"/>
    <w:rsid w:val="00B31E88"/>
    <w:rsid w:val="00B47730"/>
    <w:rsid w:val="00CB0664"/>
    <w:rsid w:val="00CF17AB"/>
    <w:rsid w:val="00CF429F"/>
    <w:rsid w:val="00EF16F6"/>
    <w:rsid w:val="00F13642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A1C8DBA"/>
  <w14:defaultImageDpi w14:val="300"/>
  <w15:docId w15:val="{5A3EAB66-75A3-4D8E-9C17-8921C4BE1D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C693F"/>
  </w:style>
  <w:style w:type="paragraph" w:styleId="Nadpis1">
    <w:name w:val="heading 1"/>
    <w:basedOn w:val="Normln"/>
    <w:next w:val="Normln"/>
    <w:link w:val="Nadpis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618BF"/>
  </w:style>
  <w:style w:type="paragraph" w:styleId="Zpat">
    <w:name w:val="footer"/>
    <w:basedOn w:val="Normln"/>
    <w:link w:val="Zpat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618BF"/>
  </w:style>
  <w:style w:type="paragraph" w:styleId="Bezmezer">
    <w:name w:val="No Spacing"/>
    <w:uiPriority w:val="1"/>
    <w:qFormat/>
    <w:rsid w:val="00FC693F"/>
    <w:pPr>
      <w:spacing w:after="0" w:line="240" w:lineRule="auto"/>
    </w:pPr>
  </w:style>
  <w:style w:type="character" w:customStyle="1" w:styleId="Nadpis1Char">
    <w:name w:val="Nadpis 1 Char"/>
    <w:basedOn w:val="Standardnpsmoodstavce"/>
    <w:link w:val="Nadpis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zev">
    <w:name w:val="Title"/>
    <w:basedOn w:val="Normln"/>
    <w:next w:val="Normln"/>
    <w:link w:val="Nzev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FC693F"/>
    <w:pPr>
      <w:ind w:left="720"/>
      <w:contextualSpacing/>
    </w:pPr>
  </w:style>
  <w:style w:type="paragraph" w:styleId="Zkladntext">
    <w:name w:val="Body Text"/>
    <w:basedOn w:val="Normln"/>
    <w:link w:val="ZkladntextChar"/>
    <w:uiPriority w:val="99"/>
    <w:unhideWhenUsed/>
    <w:rsid w:val="00AA1D8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AA1D8D"/>
  </w:style>
  <w:style w:type="paragraph" w:styleId="Zkladntext2">
    <w:name w:val="Body Text 2"/>
    <w:basedOn w:val="Normln"/>
    <w:link w:val="Zkladntext2Char"/>
    <w:uiPriority w:val="99"/>
    <w:unhideWhenUsed/>
    <w:rsid w:val="00AA1D8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AA1D8D"/>
  </w:style>
  <w:style w:type="paragraph" w:styleId="Zkladntext3">
    <w:name w:val="Body Text 3"/>
    <w:basedOn w:val="Normln"/>
    <w:link w:val="Zkladn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AA1D8D"/>
    <w:rPr>
      <w:sz w:val="16"/>
      <w:szCs w:val="16"/>
    </w:rPr>
  </w:style>
  <w:style w:type="paragraph" w:styleId="Seznam">
    <w:name w:val="List"/>
    <w:basedOn w:val="Normln"/>
    <w:uiPriority w:val="99"/>
    <w:unhideWhenUsed/>
    <w:rsid w:val="00AA1D8D"/>
    <w:pPr>
      <w:ind w:left="360" w:hanging="360"/>
      <w:contextualSpacing/>
    </w:pPr>
  </w:style>
  <w:style w:type="paragraph" w:styleId="Seznam2">
    <w:name w:val="List 2"/>
    <w:basedOn w:val="Normln"/>
    <w:uiPriority w:val="99"/>
    <w:unhideWhenUsed/>
    <w:rsid w:val="00326F90"/>
    <w:pPr>
      <w:ind w:left="720" w:hanging="360"/>
      <w:contextualSpacing/>
    </w:pPr>
  </w:style>
  <w:style w:type="paragraph" w:styleId="Seznam3">
    <w:name w:val="List 3"/>
    <w:basedOn w:val="Normln"/>
    <w:uiPriority w:val="99"/>
    <w:unhideWhenUsed/>
    <w:rsid w:val="00326F90"/>
    <w:pPr>
      <w:ind w:left="1080" w:hanging="360"/>
      <w:contextualSpacing/>
    </w:pPr>
  </w:style>
  <w:style w:type="paragraph" w:styleId="Seznamsodrkami">
    <w:name w:val="List Bullet"/>
    <w:basedOn w:val="Normln"/>
    <w:uiPriority w:val="99"/>
    <w:unhideWhenUsed/>
    <w:rsid w:val="00326F90"/>
    <w:pPr>
      <w:numPr>
        <w:numId w:val="1"/>
      </w:numPr>
      <w:contextualSpacing/>
    </w:pPr>
  </w:style>
  <w:style w:type="paragraph" w:styleId="Seznamsodrkami2">
    <w:name w:val="List Bullet 2"/>
    <w:basedOn w:val="Normln"/>
    <w:uiPriority w:val="99"/>
    <w:unhideWhenUsed/>
    <w:rsid w:val="00326F90"/>
    <w:pPr>
      <w:numPr>
        <w:numId w:val="2"/>
      </w:numPr>
      <w:contextualSpacing/>
    </w:pPr>
  </w:style>
  <w:style w:type="paragraph" w:styleId="Seznamsodrkami3">
    <w:name w:val="List Bullet 3"/>
    <w:basedOn w:val="Normln"/>
    <w:uiPriority w:val="99"/>
    <w:unhideWhenUsed/>
    <w:rsid w:val="00326F90"/>
    <w:pPr>
      <w:numPr>
        <w:numId w:val="3"/>
      </w:numPr>
      <w:contextualSpacing/>
    </w:pPr>
  </w:style>
  <w:style w:type="paragraph" w:styleId="slovanseznam">
    <w:name w:val="List Number"/>
    <w:basedOn w:val="Normln"/>
    <w:uiPriority w:val="99"/>
    <w:unhideWhenUsed/>
    <w:rsid w:val="00326F90"/>
    <w:pPr>
      <w:numPr>
        <w:numId w:val="5"/>
      </w:numPr>
      <w:contextualSpacing/>
    </w:pPr>
  </w:style>
  <w:style w:type="paragraph" w:styleId="slovanseznam2">
    <w:name w:val="List Number 2"/>
    <w:basedOn w:val="Normln"/>
    <w:uiPriority w:val="99"/>
    <w:unhideWhenUsed/>
    <w:rsid w:val="0029639D"/>
    <w:pPr>
      <w:numPr>
        <w:numId w:val="6"/>
      </w:numPr>
      <w:contextualSpacing/>
    </w:pPr>
  </w:style>
  <w:style w:type="paragraph" w:styleId="slovanseznam3">
    <w:name w:val="List Number 3"/>
    <w:basedOn w:val="Normln"/>
    <w:uiPriority w:val="99"/>
    <w:unhideWhenUsed/>
    <w:rsid w:val="0029639D"/>
    <w:pPr>
      <w:numPr>
        <w:numId w:val="7"/>
      </w:numPr>
      <w:contextualSpacing/>
    </w:pPr>
  </w:style>
  <w:style w:type="paragraph" w:styleId="Pokraovnseznamu">
    <w:name w:val="List Continue"/>
    <w:basedOn w:val="Normln"/>
    <w:uiPriority w:val="99"/>
    <w:unhideWhenUsed/>
    <w:rsid w:val="0029639D"/>
    <w:pPr>
      <w:spacing w:after="120"/>
      <w:ind w:left="360"/>
      <w:contextualSpacing/>
    </w:pPr>
  </w:style>
  <w:style w:type="paragraph" w:styleId="Pokraovnseznamu2">
    <w:name w:val="List Continue 2"/>
    <w:basedOn w:val="Normln"/>
    <w:uiPriority w:val="99"/>
    <w:unhideWhenUsed/>
    <w:rsid w:val="0029639D"/>
    <w:pPr>
      <w:spacing w:after="120"/>
      <w:ind w:left="720"/>
      <w:contextualSpacing/>
    </w:pPr>
  </w:style>
  <w:style w:type="paragraph" w:styleId="Pokraovnseznamu3">
    <w:name w:val="List Continue 3"/>
    <w:basedOn w:val="Normln"/>
    <w:uiPriority w:val="99"/>
    <w:unhideWhenUsed/>
    <w:rsid w:val="0029639D"/>
    <w:pPr>
      <w:spacing w:after="120"/>
      <w:ind w:left="1080"/>
      <w:contextualSpacing/>
    </w:pPr>
  </w:style>
  <w:style w:type="paragraph" w:styleId="Textmakra">
    <w:name w:val="macro"/>
    <w:link w:val="Textmakra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rsid w:val="0029639D"/>
    <w:rPr>
      <w:rFonts w:ascii="Courier" w:hAnsi="Courier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FC693F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FC693F"/>
    <w:rPr>
      <w:i/>
      <w:iCs/>
      <w:color w:val="000000" w:themeColor="tex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iln">
    <w:name w:val="Strong"/>
    <w:basedOn w:val="Standardnpsmoodstavce"/>
    <w:uiPriority w:val="22"/>
    <w:qFormat/>
    <w:rsid w:val="00FC693F"/>
    <w:rPr>
      <w:b/>
      <w:bCs/>
    </w:rPr>
  </w:style>
  <w:style w:type="character" w:styleId="Zdraznn">
    <w:name w:val="Emphasis"/>
    <w:basedOn w:val="Standardnpsmoodstavce"/>
    <w:uiPriority w:val="20"/>
    <w:qFormat/>
    <w:rsid w:val="00FC693F"/>
    <w:rPr>
      <w:i/>
      <w:iCs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FC693F"/>
    <w:rPr>
      <w:b/>
      <w:bCs/>
      <w:i/>
      <w:iCs/>
      <w:color w:val="4F81BD" w:themeColor="accent1"/>
    </w:rPr>
  </w:style>
  <w:style w:type="character" w:styleId="Zdraznnjemn">
    <w:name w:val="Subtle Emphasis"/>
    <w:basedOn w:val="Standardnpsmoodstavce"/>
    <w:uiPriority w:val="19"/>
    <w:qFormat/>
    <w:rsid w:val="00FC693F"/>
    <w:rPr>
      <w:i/>
      <w:iCs/>
      <w:color w:val="808080" w:themeColor="text1" w:themeTint="7F"/>
    </w:rPr>
  </w:style>
  <w:style w:type="character" w:styleId="Zdraznnintenzivn">
    <w:name w:val="Intense Emphasis"/>
    <w:basedOn w:val="Standardnpsmoodstavce"/>
    <w:uiPriority w:val="21"/>
    <w:qFormat/>
    <w:rsid w:val="00FC693F"/>
    <w:rPr>
      <w:b/>
      <w:bCs/>
      <w:i/>
      <w:iCs/>
      <w:color w:val="4F81BD" w:themeColor="accent1"/>
    </w:rPr>
  </w:style>
  <w:style w:type="character" w:styleId="Odkazjemn">
    <w:name w:val="Subtle Reference"/>
    <w:basedOn w:val="Standardnpsmoodstavce"/>
    <w:uiPriority w:val="31"/>
    <w:qFormat/>
    <w:rsid w:val="00FC693F"/>
    <w:rPr>
      <w:smallCaps/>
      <w:color w:val="C0504D" w:themeColor="accent2"/>
      <w:u w:val="single"/>
    </w:rPr>
  </w:style>
  <w:style w:type="character" w:styleId="Odkazintenzivn">
    <w:name w:val="Intense Reference"/>
    <w:basedOn w:val="Standardnpsmoodstavce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Nzevknihy">
    <w:name w:val="Book Title"/>
    <w:basedOn w:val="Standardnpsmoodstavce"/>
    <w:uiPriority w:val="33"/>
    <w:qFormat/>
    <w:rsid w:val="00FC693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FC693F"/>
    <w:pPr>
      <w:outlineLvl w:val="9"/>
    </w:pPr>
  </w:style>
  <w:style w:type="table" w:styleId="Mkatabulky">
    <w:name w:val="Table Grid"/>
    <w:basedOn w:val="Normlntabulka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stnovn">
    <w:name w:val="Light Shading"/>
    <w:basedOn w:val="Normlntabulka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vtlstnovnzvraznn1">
    <w:name w:val="Light Shading Accent 1"/>
    <w:basedOn w:val="Normlntabulka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Svtlstnovnzvraznn2">
    <w:name w:val="Light Shading Accent 2"/>
    <w:basedOn w:val="Normlntabulka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Svtlstnovnzvraznn3">
    <w:name w:val="Light Shading Accent 3"/>
    <w:basedOn w:val="Normlntabulka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Svtlstnovnzvraznn4">
    <w:name w:val="Light Shading Accent 4"/>
    <w:basedOn w:val="Normlntabulka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Svtlstnovnzvraznn5">
    <w:name w:val="Light Shading Accent 5"/>
    <w:basedOn w:val="Normlntabulka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Svtlstnovnzvraznn6">
    <w:name w:val="Light Shading Accent 6"/>
    <w:basedOn w:val="Normlntabulka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Svtlseznam">
    <w:name w:val="Light List"/>
    <w:basedOn w:val="Normlntabulka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Svtlseznamzvraznn1">
    <w:name w:val="Light List Accent 1"/>
    <w:basedOn w:val="Normlntabulka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Svtlseznamzvraznn2">
    <w:name w:val="Light List Accent 2"/>
    <w:basedOn w:val="Normlntabulka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Svtlseznamzvraznn3">
    <w:name w:val="Light List Accent 3"/>
    <w:basedOn w:val="Normlntabulka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Svtlseznamzvraznn4">
    <w:name w:val="Light List Accent 4"/>
    <w:basedOn w:val="Normlntabulka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Svtlseznamzvraznn5">
    <w:name w:val="Light List Accent 5"/>
    <w:basedOn w:val="Normlntabulka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Svtlseznamzvraznn6">
    <w:name w:val="Light List Accent 6"/>
    <w:basedOn w:val="Normlntabulka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Svtlmka">
    <w:name w:val="Light Grid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Svtlmkazvraznn1">
    <w:name w:val="Light Grid Accent 1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Svtlmkazvraznn2">
    <w:name w:val="Light Grid Accent 2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Svtlmkazvraznn3">
    <w:name w:val="Light Grid Accent 3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Svtlmkazvraznn4">
    <w:name w:val="Light Grid Accent 4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Svtlmkazvraznn5">
    <w:name w:val="Light Grid Accent 5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Svtlmkazvraznn6">
    <w:name w:val="Light Grid Accent 6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Stednstnovn1">
    <w:name w:val="Medium Shading 1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2">
    <w:name w:val="Medium Shading 1 Accent 2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3">
    <w:name w:val="Medium Shading 1 Accent 3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4">
    <w:name w:val="Medium Shading 1 Accent 4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5">
    <w:name w:val="Medium Shading 1 Accent 5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6">
    <w:name w:val="Medium Shading 1 Accent 6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2">
    <w:name w:val="Medium Shading 2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1">
    <w:name w:val="Medium Shading 2 Accent 1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2">
    <w:name w:val="Medium Shading 2 Accent 2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3">
    <w:name w:val="Medium Shading 2 Accent 3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4">
    <w:name w:val="Medium Shading 2 Accent 4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5">
    <w:name w:val="Medium Shading 2 Accent 5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6">
    <w:name w:val="Medium Shading 2 Accent 6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eznam1">
    <w:name w:val="Medium List 1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Stednseznam1zvraznn1">
    <w:name w:val="Medium List 1 Accent 1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Stednseznam1zvraznn2">
    <w:name w:val="Medium List 1 Accent 2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Stednseznam1zvraznn3">
    <w:name w:val="Medium List 1 Accent 3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Stednseznam1zvraznn4">
    <w:name w:val="Medium List 1 Accent 4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Stednseznam1zvraznn5">
    <w:name w:val="Medium List 1 Accent 5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Stednseznam1zvraznn6">
    <w:name w:val="Medium List 1 Accent 6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Stednseznam2">
    <w:name w:val="Medium List 2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1">
    <w:name w:val="Medium List 2 Accent 1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2">
    <w:name w:val="Medium List 2 Accent 2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3">
    <w:name w:val="Medium List 2 Accent 3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4">
    <w:name w:val="Medium List 2 Accent 4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5">
    <w:name w:val="Medium List 2 Accent 5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6">
    <w:name w:val="Medium List 2 Accent 6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mka1">
    <w:name w:val="Medium Grid 1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Stednmka1zvraznn1">
    <w:name w:val="Medium Grid 1 Accent 1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Stednmka1zvraznn2">
    <w:name w:val="Medium Grid 1 Accent 2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Stednmka1zvraznn3">
    <w:name w:val="Medium Grid 1 Accent 3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Stednmka1zvraznn4">
    <w:name w:val="Medium Grid 1 Accent 4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Stednmka1zvraznn5">
    <w:name w:val="Medium Grid 1 Accent 5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Stednmka1zvraznn6">
    <w:name w:val="Medium Grid 1 Accent 6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Stednmka2">
    <w:name w:val="Medium Grid 2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1">
    <w:name w:val="Medium Grid 2 Accent 1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2">
    <w:name w:val="Medium Grid 2 Accent 2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3">
    <w:name w:val="Medium Grid 2 Accent 3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4">
    <w:name w:val="Medium Grid 2 Accent 4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5">
    <w:name w:val="Medium Grid 2 Accent 5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6">
    <w:name w:val="Medium Grid 2 Accent 6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3">
    <w:name w:val="Medium Grid 3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Stednmka3zvraznn1">
    <w:name w:val="Medium Grid 3 Accent 1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Stednmka3zvraznn2">
    <w:name w:val="Medium Grid 3 Accent 2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Stednmka3zvraznn3">
    <w:name w:val="Medium Grid 3 Accent 3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Stednmka3zvraznn4">
    <w:name w:val="Medium Grid 3 Accent 4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Stednmka3zvraznn5">
    <w:name w:val="Medium Grid 3 Accent 5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Stednmka3zvraznn6">
    <w:name w:val="Medium Grid 3 Accent 6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Tmavseznam">
    <w:name w:val="Dark List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Tmavseznamzvraznn1">
    <w:name w:val="Dark List Accent 1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Tmavseznamzvraznn2">
    <w:name w:val="Dark List Accent 2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Tmavseznamzvraznn3">
    <w:name w:val="Dark List Accent 3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Tmavseznamzvraznn4">
    <w:name w:val="Dark List Accent 4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Tmavseznamzvraznn5">
    <w:name w:val="Dark List Accent 5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Tmavseznamzvraznn6">
    <w:name w:val="Dark List Accent 6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Barevnstnovn">
    <w:name w:val="Colorful Shading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1">
    <w:name w:val="Colorful Shading Accent 1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2">
    <w:name w:val="Colorful Shading Accent 2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3">
    <w:name w:val="Colorful Shading Accent 3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Barevnstnovnzvraznn4">
    <w:name w:val="Colorful Shading Accent 4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5">
    <w:name w:val="Colorful Shading Accent 5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6">
    <w:name w:val="Colorful Shading Accent 6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eznam">
    <w:name w:val="Colorful List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Barevnseznamzvraznn1">
    <w:name w:val="Colorful List Accent 1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Barevnseznamzvraznn2">
    <w:name w:val="Colorful List Accent 2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Barevnseznamzvraznn3">
    <w:name w:val="Colorful List Accent 3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Barevnseznamzvraznn4">
    <w:name w:val="Colorful List Accent 4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Barevnseznamzvraznn5">
    <w:name w:val="Colorful List Accent 5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Barevnseznamzvraznn6">
    <w:name w:val="Colorful List Accent 6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Barevnmka">
    <w:name w:val="Colorful Grid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Barevnmkazvraznn1">
    <w:name w:val="Colorful Grid Accent 1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Barevnmkazvraznn2">
    <w:name w:val="Colorful Grid Accent 2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Barevnmkazvraznn3">
    <w:name w:val="Colorful Grid Accent 3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Barevnmkazvraznn4">
    <w:name w:val="Colorful Grid Accent 4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Barevnmkazvraznn5">
    <w:name w:val="Colorful Grid Accent 5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Barevnmkazvraznn6">
    <w:name w:val="Colorful Grid Accent 6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Hypertextovodkaz">
    <w:name w:val="Hyperlink"/>
    <w:basedOn w:val="Standardnpsmoodstavce"/>
    <w:uiPriority w:val="99"/>
    <w:unhideWhenUsed/>
    <w:rsid w:val="00B31E88"/>
    <w:rPr>
      <w:color w:val="0000FF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B31E8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386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oopark.cz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zoojihlava.cz/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zoo-olomouc.cz/" TargetMode="External"/><Relationship Id="rId11" Type="http://schemas.openxmlformats.org/officeDocument/2006/relationships/hyperlink" Target="https://www.londonzoo.org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zoo-berlin.de/d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parcvalencia.es/en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443</Words>
  <Characters>2616</Characters>
  <Application>Microsoft Office Word</Application>
  <DocSecurity>0</DocSecurity>
  <Lines>21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3053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Benešová Klára</cp:lastModifiedBy>
  <cp:revision>3</cp:revision>
  <dcterms:created xsi:type="dcterms:W3CDTF">2025-08-13T14:57:00Z</dcterms:created>
  <dcterms:modified xsi:type="dcterms:W3CDTF">2025-08-15T10:49:00Z</dcterms:modified>
  <cp:category/>
</cp:coreProperties>
</file>